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952E1F" w14:textId="6A32ADD2" w:rsidR="007166CE" w:rsidRDefault="00A37D92" w:rsidP="00FD674E">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5433E76" wp14:editId="1ED543E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61716D4" w14:textId="77777777" w:rsidR="007166CE" w:rsidRDefault="007166CE" w:rsidP="00FD674E">
      <w:pPr>
        <w:pStyle w:val="berschrift1"/>
      </w:pPr>
      <w:r>
        <w:br w:type="page"/>
      </w:r>
      <w:r>
        <w:lastRenderedPageBreak/>
        <w:t>Vorwort</w:t>
      </w:r>
    </w:p>
    <w:p w14:paraId="1ED3AC5E" w14:textId="77777777" w:rsidR="007166CE" w:rsidRDefault="007E1779" w:rsidP="00FD674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9885476" w14:textId="77777777" w:rsidR="007E1779" w:rsidRDefault="008D7463" w:rsidP="00FD674E">
      <w:r>
        <w:t xml:space="preserve">Dieses Jahr hat uns allen eine Menge abverlangt – doch Gott hat uns hindurchgetragen. </w:t>
      </w:r>
    </w:p>
    <w:p w14:paraId="3E1D0331" w14:textId="77777777" w:rsidR="008D7463" w:rsidRDefault="008D7463" w:rsidP="00FD674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A103DD9" w14:textId="77777777" w:rsidR="007E1779" w:rsidRDefault="007E1779" w:rsidP="00FD674E">
      <w:r>
        <w:t>Vielleicht hat aber auch der eine oder die andere Lust, mitzumachen und neue Bücher zu erstellen – sprecht mich einfach an.</w:t>
      </w:r>
    </w:p>
    <w:p w14:paraId="5C219FDF" w14:textId="77777777" w:rsidR="007166CE" w:rsidRDefault="007166CE" w:rsidP="00FD674E">
      <w:r>
        <w:t>Euch allen wünsche ich Gottes reichen Segen und dass Ihr für Euch interessante Texte hier findet. Für Anregungen bin ich immer dankbar.</w:t>
      </w:r>
    </w:p>
    <w:p w14:paraId="10FF1989" w14:textId="77777777" w:rsidR="007166CE" w:rsidRDefault="007166CE" w:rsidP="00FD674E">
      <w:r>
        <w:t>Gruß &amp; Segen,</w:t>
      </w:r>
    </w:p>
    <w:p w14:paraId="25836959" w14:textId="77777777" w:rsidR="007166CE" w:rsidRDefault="007166CE" w:rsidP="00FD674E">
      <w:r>
        <w:t>Andreas</w:t>
      </w:r>
    </w:p>
    <w:p w14:paraId="3D6D473C" w14:textId="77777777" w:rsidR="0022039F" w:rsidRDefault="007166CE" w:rsidP="00FD674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06E07EF" w14:textId="77777777" w:rsidR="00FD674E" w:rsidRDefault="00FD674E" w:rsidP="00FD674E">
      <w:pPr>
        <w:pStyle w:val="berschrift1"/>
      </w:pPr>
      <w:r>
        <w:lastRenderedPageBreak/>
        <w:t>Ach nein, das ist kein Sterben</w:t>
      </w:r>
    </w:p>
    <w:p w14:paraId="48334207" w14:textId="77777777" w:rsidR="00FD674E" w:rsidRDefault="00FD674E" w:rsidP="00FD674E">
      <w:pPr>
        <w:pStyle w:val="StandardWeb"/>
      </w:pPr>
      <w:r>
        <w:t>Ach nein, das ist kein Sterben,</w:t>
      </w:r>
      <w:r>
        <w:br/>
        <w:t>Wenn Christen heimwärts gehn,</w:t>
      </w:r>
      <w:r>
        <w:br/>
        <w:t>Es ist nur ein Verwandeln</w:t>
      </w:r>
      <w:r>
        <w:br/>
        <w:t>Vom Glauben in das Sehn.</w:t>
      </w:r>
    </w:p>
    <w:p w14:paraId="7178D717" w14:textId="77777777" w:rsidR="00FD674E" w:rsidRDefault="00FD674E" w:rsidP="00FD674E">
      <w:pPr>
        <w:pStyle w:val="StandardWeb"/>
      </w:pPr>
      <w:r>
        <w:t>Es ist ein Aufwärtsschwingen</w:t>
      </w:r>
      <w:r>
        <w:br/>
        <w:t>Dahin, wo sie zu Haus,</w:t>
      </w:r>
      <w:r>
        <w:br/>
        <w:t>Von Fremdlingschaft zur Freiheit,</w:t>
      </w:r>
      <w:r>
        <w:br/>
        <w:t>Zur Ruh vom Weltgebraus.</w:t>
      </w:r>
    </w:p>
    <w:p w14:paraId="43E0714F" w14:textId="77777777" w:rsidR="00FD674E" w:rsidRDefault="00FD674E" w:rsidP="00FD674E">
      <w:pPr>
        <w:pStyle w:val="StandardWeb"/>
      </w:pPr>
      <w:r>
        <w:t>Sie gehn vom Erdendunkel</w:t>
      </w:r>
      <w:r>
        <w:br/>
        <w:t>Ins helle, schöne Licht;</w:t>
      </w:r>
      <w:r>
        <w:br/>
        <w:t>Sie tauschen Kreuz mit Krone</w:t>
      </w:r>
      <w:r>
        <w:br/>
        <w:t>Vor Jesu Angesicht.</w:t>
      </w:r>
    </w:p>
    <w:p w14:paraId="1467C988" w14:textId="77777777" w:rsidR="00FD674E" w:rsidRDefault="00FD674E" w:rsidP="00FD674E">
      <w:pPr>
        <w:pStyle w:val="StandardWeb"/>
      </w:pPr>
      <w:r>
        <w:t>Ach nein, das ist kein Sterben,</w:t>
      </w:r>
      <w:r>
        <w:br/>
        <w:t>Es ist Triumph und Glück!</w:t>
      </w:r>
      <w:r>
        <w:br/>
        <w:t>Drum laßt sie uns nicht halten,</w:t>
      </w:r>
      <w:r>
        <w:br/>
        <w:t>Nicht sehnen sie zurück.</w:t>
      </w:r>
    </w:p>
    <w:p w14:paraId="6CAB141C" w14:textId="77777777" w:rsidR="00FD674E" w:rsidRDefault="00FD674E" w:rsidP="00FD674E">
      <w:pPr>
        <w:pStyle w:val="StandardWeb"/>
      </w:pPr>
      <w:r>
        <w:t>Sie sind vorangegangen,</w:t>
      </w:r>
      <w:r>
        <w:br/>
        <w:t>Wir bleiben draußen stehn,</w:t>
      </w:r>
      <w:r>
        <w:br/>
        <w:t>Es ist nur um ein Kleines,</w:t>
      </w:r>
      <w:r>
        <w:br/>
        <w:t>Dann kommt ein Wiedersehen.</w:t>
      </w:r>
    </w:p>
    <w:p w14:paraId="7A2F6EBA" w14:textId="6E6A93C7" w:rsidR="00FD674E" w:rsidRDefault="00FD674E" w:rsidP="00FD674E">
      <w:pPr>
        <w:pStyle w:val="StandardWeb"/>
      </w:pPr>
      <w:r>
        <w:t>Es ist nur um ein Kleines,</w:t>
      </w:r>
      <w:r>
        <w:br/>
        <w:t>Ein Stückchen Weges hier,</w:t>
      </w:r>
      <w:r>
        <w:br/>
        <w:t xml:space="preserve">Ein kurzes </w:t>
      </w:r>
      <w:r w:rsidR="005546A5">
        <w:t>e</w:t>
      </w:r>
      <w:r>
        <w:t>insam</w:t>
      </w:r>
      <w:r w:rsidR="005546A5">
        <w:t xml:space="preserve"> W</w:t>
      </w:r>
      <w:r>
        <w:t>andern,</w:t>
      </w:r>
      <w:r>
        <w:br/>
        <w:t>Ein Tag – dann folgen wir!</w:t>
      </w:r>
    </w:p>
    <w:p w14:paraId="08B7DFD1" w14:textId="77777777" w:rsidR="00FD674E" w:rsidRDefault="00FD674E" w:rsidP="00FD674E">
      <w:pPr>
        <w:pStyle w:val="StandardWeb"/>
      </w:pPr>
      <w:r>
        <w:t>Das Perlentor bleibt offen,</w:t>
      </w:r>
      <w:r>
        <w:br/>
        <w:t>Bis Gott spricht: Nun ist’s Zeit!</w:t>
      </w:r>
      <w:r>
        <w:br/>
        <w:t>Und unser harrend Hoffen,</w:t>
      </w:r>
      <w:r>
        <w:br/>
        <w:t>Wird Schau’n und Seligkeit.</w:t>
      </w:r>
    </w:p>
    <w:p w14:paraId="01209E30" w14:textId="023D8748" w:rsidR="00FD674E" w:rsidRDefault="00FD674E" w:rsidP="00FD674E">
      <w:pPr>
        <w:pStyle w:val="berschrift1"/>
        <w:rPr>
          <w:szCs w:val="36"/>
        </w:rPr>
      </w:pPr>
      <w:r w:rsidRPr="00FD674E">
        <w:t>An dem Fuß des Kreuzesstammes</w:t>
      </w:r>
      <w:r>
        <w:t xml:space="preserve"> </w:t>
      </w:r>
    </w:p>
    <w:p w14:paraId="3C841BB4" w14:textId="77777777" w:rsidR="00FD674E" w:rsidRDefault="00FD674E" w:rsidP="00FD674E">
      <w:pPr>
        <w:pStyle w:val="StandardWeb"/>
      </w:pPr>
      <w:r>
        <w:t>An dem Fuß des Kreuzesstammes,</w:t>
      </w:r>
      <w:r>
        <w:br/>
        <w:t>wo du, Herr, gestorben bist,</w:t>
      </w:r>
      <w:r>
        <w:br/>
        <w:t>lege ich zum Preis des Lammes</w:t>
      </w:r>
      <w:r>
        <w:br/>
        <w:t>hin mein Leben, wie es ist.</w:t>
      </w:r>
      <w:r>
        <w:br/>
        <w:t>Das ist Seligkeit,</w:t>
      </w:r>
      <w:r>
        <w:br/>
        <w:t>wenn ein armes, armes Leben</w:t>
      </w:r>
      <w:r>
        <w:br/>
        <w:t>ist ihm ganz geweiht!</w:t>
      </w:r>
    </w:p>
    <w:p w14:paraId="33278B87" w14:textId="77777777" w:rsidR="00FD674E" w:rsidRDefault="00FD674E" w:rsidP="00FD674E">
      <w:pPr>
        <w:pStyle w:val="StandardWeb"/>
      </w:pPr>
      <w:r>
        <w:t>Dir will ich mein alles geben,</w:t>
      </w:r>
      <w:r>
        <w:br/>
        <w:t>nichts behalt’ ich mehr zurück:</w:t>
      </w:r>
      <w:r>
        <w:br/>
        <w:t>ganz zu ruhn in deinem Willen,</w:t>
      </w:r>
      <w:r>
        <w:br/>
      </w:r>
      <w:r>
        <w:lastRenderedPageBreak/>
        <w:t>das ist wahres, volles Glück.</w:t>
      </w:r>
      <w:r>
        <w:br/>
        <w:t>Das ist Seligkeit,</w:t>
      </w:r>
      <w:r>
        <w:br/>
        <w:t>wenn ein armes, armes Leben</w:t>
      </w:r>
      <w:r>
        <w:br/>
        <w:t>ist ihm ganz geweiht!</w:t>
      </w:r>
    </w:p>
    <w:p w14:paraId="0F208A4B" w14:textId="77777777" w:rsidR="00FD674E" w:rsidRDefault="00FD674E" w:rsidP="00FD674E">
      <w:pPr>
        <w:pStyle w:val="StandardWeb"/>
      </w:pPr>
      <w:r>
        <w:t>Daß ich nur voll Geistes werde,</w:t>
      </w:r>
      <w:r>
        <w:br/>
        <w:t>allen Eigenlebens bar;</w:t>
      </w:r>
      <w:r>
        <w:br/>
        <w:t>Glanz und Güter dieser Erde,</w:t>
      </w:r>
      <w:r>
        <w:br/>
        <w:t>fahret wohl für immerdar!</w:t>
      </w:r>
      <w:r>
        <w:br/>
        <w:t>Das ist Seligkeit,</w:t>
      </w:r>
      <w:r>
        <w:br/>
        <w:t>wenn ein armes, armes Leben</w:t>
      </w:r>
      <w:r>
        <w:br/>
        <w:t>ist ihm ganz geweiht!</w:t>
      </w:r>
    </w:p>
    <w:p w14:paraId="6E662753" w14:textId="77777777" w:rsidR="00FD674E" w:rsidRDefault="00FD674E" w:rsidP="00FD674E">
      <w:pPr>
        <w:pStyle w:val="StandardWeb"/>
      </w:pPr>
      <w:r>
        <w:t>O die wunderbare Gnade,</w:t>
      </w:r>
      <w:r>
        <w:br/>
        <w:t>mit der Jesus mich umgibt!</w:t>
      </w:r>
      <w:r>
        <w:br/>
        <w:t>Dir gehör’ ich, dich nur lieb’ ich.</w:t>
      </w:r>
      <w:r>
        <w:br/>
        <w:t>der du mich zuerst geliebt!</w:t>
      </w:r>
      <w:r>
        <w:br/>
        <w:t>Das ist Seligkeit,</w:t>
      </w:r>
      <w:r>
        <w:br/>
        <w:t>wenn ein armes, armes Leben</w:t>
      </w:r>
      <w:r>
        <w:br/>
        <w:t>ist ihm ganz geweiht!</w:t>
      </w:r>
    </w:p>
    <w:p w14:paraId="29E3AD04" w14:textId="77777777" w:rsidR="005546A5" w:rsidRDefault="005546A5" w:rsidP="005546A5">
      <w:pPr>
        <w:pStyle w:val="berschrift1"/>
      </w:pPr>
      <w:r>
        <w:t>Brauchst du Kraft? Bei Ihm ist Stärke.</w:t>
      </w:r>
    </w:p>
    <w:p w14:paraId="1E7147A6" w14:textId="77777777" w:rsidR="005546A5" w:rsidRDefault="005546A5" w:rsidP="005546A5">
      <w:r>
        <w:t>Brauchst du Kraft? Bei Ihm ist Stärke.</w:t>
      </w:r>
      <w:r>
        <w:br/>
        <w:t>Brauchst du Hilfe? Er ist da!</w:t>
      </w:r>
      <w:r>
        <w:br/>
        <w:t>Er wird nie sein Kind verlassen;</w:t>
      </w:r>
      <w:r>
        <w:br/>
        <w:t>Nein, will bei der Hand dich fassen.</w:t>
      </w:r>
      <w:r>
        <w:br/>
        <w:t>Fürchte nichts, Er ist ganz nah!</w:t>
      </w:r>
    </w:p>
    <w:p w14:paraId="7AD672EF" w14:textId="77777777" w:rsidR="005546A5" w:rsidRDefault="005546A5" w:rsidP="005546A5">
      <w:r>
        <w:t>Er, dein Gott, weiß Rat für alles,</w:t>
      </w:r>
      <w:r>
        <w:br/>
        <w:t>Er errettet, trägt und hebt.</w:t>
      </w:r>
      <w:r>
        <w:br/>
        <w:t>Seinem Blick ist nichts verborgen,</w:t>
      </w:r>
      <w:r>
        <w:br/>
        <w:t>lass in Seiner Hand dein Morgen;</w:t>
      </w:r>
      <w:r>
        <w:br/>
        <w:t>Er ist Sieger, und er lebt!</w:t>
      </w:r>
    </w:p>
    <w:p w14:paraId="10042D8B" w14:textId="77777777" w:rsidR="005546A5" w:rsidRDefault="005546A5" w:rsidP="005546A5">
      <w:r>
        <w:t>Vor Ihm ist kein Ding unmöglich!</w:t>
      </w:r>
      <w:r>
        <w:br/>
        <w:t>Er herrscht über Raum und Zeit;</w:t>
      </w:r>
      <w:r>
        <w:br/>
        <w:t>über Sturmgewalt und Wogen</w:t>
      </w:r>
      <w:r>
        <w:br/>
        <w:t>strahlt dir Seines Friedens Bogen,</w:t>
      </w:r>
      <w:r>
        <w:br/>
        <w:t>und Sein Ziel ist Herrlichkeit!</w:t>
      </w:r>
    </w:p>
    <w:p w14:paraId="5FFF9150" w14:textId="252843F2" w:rsidR="00FD674E" w:rsidRDefault="00FD674E" w:rsidP="00FD674E">
      <w:pPr>
        <w:pStyle w:val="berschrift1"/>
      </w:pPr>
      <w:r>
        <w:rPr>
          <w:rStyle w:val="screen-reader-text"/>
        </w:rPr>
        <w:t>Den Schlüssel zum Herzen</w:t>
      </w:r>
      <w:r>
        <w:t xml:space="preserve"> </w:t>
      </w:r>
    </w:p>
    <w:p w14:paraId="6BDFCB18" w14:textId="77777777" w:rsidR="00FD674E" w:rsidRDefault="00FD674E" w:rsidP="00FD674E">
      <w:pPr>
        <w:pStyle w:val="StandardWeb"/>
      </w:pPr>
      <w:r>
        <w:t>Den Schlüssel zum Herzen, dem kranken,</w:t>
      </w:r>
      <w:r>
        <w:br/>
        <w:t>hat Jesus, der Heiland, allein.</w:t>
      </w:r>
      <w:r>
        <w:br/>
        <w:t>Wenn Hoffnung und Glauben versanken,</w:t>
      </w:r>
      <w:r>
        <w:br/>
        <w:t>dann leuchtet er suchend hinein.</w:t>
      </w:r>
    </w:p>
    <w:p w14:paraId="037F55C1" w14:textId="77777777" w:rsidR="00FD674E" w:rsidRDefault="00FD674E" w:rsidP="00FD674E">
      <w:pPr>
        <w:pStyle w:val="StandardWeb"/>
      </w:pPr>
      <w:r>
        <w:t>Hinein in das dunkele Leben,</w:t>
      </w:r>
      <w:r>
        <w:br/>
        <w:t>ins sündenverfinsterte Herz,</w:t>
      </w:r>
      <w:r>
        <w:br/>
      </w:r>
      <w:r>
        <w:lastRenderedPageBreak/>
        <w:t>um Heilung und Rettung zu geben</w:t>
      </w:r>
      <w:r>
        <w:br/>
        <w:t>und Hilfe für Wunden und Schmerz.</w:t>
      </w:r>
    </w:p>
    <w:p w14:paraId="47096E4E" w14:textId="77777777" w:rsidR="00FD674E" w:rsidRDefault="00FD674E" w:rsidP="00FD674E">
      <w:pPr>
        <w:pStyle w:val="StandardWeb"/>
      </w:pPr>
      <w:r>
        <w:t>Und wenn dann sein Heilen und Lieben</w:t>
      </w:r>
      <w:r>
        <w:br/>
        <w:t>das Wunder, das große, getan,</w:t>
      </w:r>
      <w:r>
        <w:br/>
        <w:t>dann öffnet, von Liebe getrieben,</w:t>
      </w:r>
      <w:r>
        <w:br/>
        <w:t>das Herz sich und betet ihn an.</w:t>
      </w:r>
    </w:p>
    <w:p w14:paraId="4FD99215" w14:textId="77777777" w:rsidR="00FD674E" w:rsidRDefault="00FD674E" w:rsidP="00FD674E">
      <w:pPr>
        <w:pStyle w:val="StandardWeb"/>
      </w:pPr>
      <w:r>
        <w:t>Dann brechen die eisernen Bande,</w:t>
      </w:r>
      <w:r>
        <w:br/>
        <w:t>die lange die Seele gebannt,</w:t>
      </w:r>
      <w:r>
        <w:br/>
        <w:t>und Schulden, Schaden und Schande</w:t>
      </w:r>
      <w:r>
        <w:br/>
        <w:t>löscht aus die durchgrabene Hand.</w:t>
      </w:r>
    </w:p>
    <w:p w14:paraId="4DB9F53B" w14:textId="77777777" w:rsidR="00FD674E" w:rsidRDefault="00FD674E" w:rsidP="00FD674E">
      <w:pPr>
        <w:pStyle w:val="berschrift1"/>
      </w:pPr>
      <w:r>
        <w:rPr>
          <w:rStyle w:val="screen-reader-text"/>
        </w:rPr>
        <w:t>Der Herr, dem nichts unmöglich</w:t>
      </w:r>
      <w:r>
        <w:t xml:space="preserve"> </w:t>
      </w:r>
    </w:p>
    <w:p w14:paraId="7201C1A1" w14:textId="77777777" w:rsidR="00FD674E" w:rsidRDefault="00FD674E" w:rsidP="00FD674E">
      <w:pPr>
        <w:pStyle w:val="StandardWeb"/>
      </w:pPr>
      <w:r>
        <w:t>Der Herr, dem nichts unmöglich,</w:t>
      </w:r>
      <w:r>
        <w:br/>
        <w:t>grüßt dich zum neuen Jahr.</w:t>
      </w:r>
      <w:r>
        <w:br/>
        <w:t>Er bietet sich dir selber</w:t>
      </w:r>
      <w:r>
        <w:br/>
        <w:t>zum Schild und Schutze dar.</w:t>
      </w:r>
    </w:p>
    <w:p w14:paraId="486E3E97" w14:textId="77777777" w:rsidR="00FD674E" w:rsidRDefault="00FD674E" w:rsidP="00FD674E">
      <w:pPr>
        <w:pStyle w:val="StandardWeb"/>
      </w:pPr>
      <w:r>
        <w:t>Er wird dir alles schenken,</w:t>
      </w:r>
      <w:r>
        <w:br/>
        <w:t>was nutz dir ist und gut,</w:t>
      </w:r>
      <w:r>
        <w:br/>
        <w:t>und deine Schritte lenken,</w:t>
      </w:r>
      <w:r>
        <w:br/>
        <w:t>ging’s auch durch Wasserflut.</w:t>
      </w:r>
    </w:p>
    <w:p w14:paraId="4863FF7F" w14:textId="77777777" w:rsidR="00FD674E" w:rsidRDefault="00FD674E" w:rsidP="00FD674E">
      <w:pPr>
        <w:pStyle w:val="StandardWeb"/>
      </w:pPr>
      <w:r>
        <w:t>Du brauchst dich nicht zu fürchten,</w:t>
      </w:r>
      <w:r>
        <w:br/>
        <w:t>du bleibst ja nicht allein,</w:t>
      </w:r>
      <w:r>
        <w:br/>
        <w:t>er selbst will alle Tage</w:t>
      </w:r>
      <w:r>
        <w:br/>
        <w:t>bei seinem Kinde sein.</w:t>
      </w:r>
    </w:p>
    <w:p w14:paraId="3F4D8068" w14:textId="77777777" w:rsidR="00FD674E" w:rsidRDefault="00FD674E" w:rsidP="00FD674E">
      <w:pPr>
        <w:pStyle w:val="StandardWeb"/>
      </w:pPr>
      <w:r>
        <w:t>Er deckt’s mit seinen Flügeln,</w:t>
      </w:r>
      <w:r>
        <w:br/>
        <w:t>er trägt’s in seiner Macht.</w:t>
      </w:r>
      <w:r>
        <w:br/>
        <w:t>Glaub’ du nur ohne Klügeln:</w:t>
      </w:r>
      <w:r>
        <w:br/>
        <w:t>Er sorgt, er liebt, er wacht!</w:t>
      </w:r>
    </w:p>
    <w:p w14:paraId="1B43E462" w14:textId="77777777" w:rsidR="00FD674E" w:rsidRDefault="00FD674E" w:rsidP="00FD674E">
      <w:pPr>
        <w:pStyle w:val="StandardWeb"/>
      </w:pPr>
      <w:r>
        <w:t>Was dir dann auch begegne</w:t>
      </w:r>
      <w:r>
        <w:br/>
        <w:t>in dieses Jahres Lauf,</w:t>
      </w:r>
      <w:r>
        <w:br/>
        <w:t>es muß zum Besten dienen,</w:t>
      </w:r>
      <w:r>
        <w:br/>
        <w:t>drum nimm es still in Kauf!</w:t>
      </w:r>
    </w:p>
    <w:p w14:paraId="169D4BD6" w14:textId="77777777" w:rsidR="00FD674E" w:rsidRDefault="00FD674E" w:rsidP="00FD674E">
      <w:pPr>
        <w:pStyle w:val="StandardWeb"/>
      </w:pPr>
      <w:r>
        <w:t>Und er will dir begegnen!</w:t>
      </w:r>
      <w:r>
        <w:br/>
        <w:t>O Seele, sage an,</w:t>
      </w:r>
      <w:r>
        <w:br/>
        <w:t>was unter Jesu Segnen</w:t>
      </w:r>
      <w:r>
        <w:br/>
        <w:t>dir je wohl mangeln kann?</w:t>
      </w:r>
    </w:p>
    <w:p w14:paraId="303C31D1" w14:textId="77777777" w:rsidR="005546A5" w:rsidRDefault="005546A5" w:rsidP="005546A5">
      <w:pPr>
        <w:pStyle w:val="berschrift1"/>
      </w:pPr>
      <w:r>
        <w:t>Du stehst am Platz, den Gott dir gab</w:t>
      </w:r>
    </w:p>
    <w:p w14:paraId="104FFCE4" w14:textId="77777777" w:rsidR="005546A5" w:rsidRDefault="005546A5" w:rsidP="005546A5">
      <w:r>
        <w:t>1. Du stehst am Platz, den Gott dir gab,</w:t>
      </w:r>
      <w:r>
        <w:br/>
        <w:t>dem Platz, den Er dir zugedacht;</w:t>
      </w:r>
      <w:r>
        <w:br/>
        <w:t>nur dort bleibt Er dein Schild und Stab,</w:t>
      </w:r>
      <w:r>
        <w:br/>
        <w:t>dort gibt Er Frucht, dort wirkt er Macht.</w:t>
      </w:r>
    </w:p>
    <w:p w14:paraId="67A561C3" w14:textId="77777777" w:rsidR="005546A5" w:rsidRDefault="005546A5" w:rsidP="005546A5">
      <w:r>
        <w:lastRenderedPageBreak/>
        <w:t>2. Will Er dich segnen, sucht Er dich</w:t>
      </w:r>
      <w:r>
        <w:br/>
        <w:t>nicht in der ganzen weiten Welt;</w:t>
      </w:r>
      <w:r>
        <w:br/>
        <w:t>Er sucht dich nur an deinem Platz</w:t>
      </w:r>
      <w:r>
        <w:br/>
        <w:t>dem Platz, wo Er dich hingestellt.</w:t>
      </w:r>
    </w:p>
    <w:p w14:paraId="4EA452C0" w14:textId="77777777" w:rsidR="005546A5" w:rsidRDefault="005546A5" w:rsidP="005546A5">
      <w:r>
        <w:t>3. Bleib auf dem Platz, den Gott dir gab,</w:t>
      </w:r>
      <w:r>
        <w:br/>
        <w:t>und halte da in Treue aus:</w:t>
      </w:r>
      <w:r>
        <w:br/>
        <w:t>ist es ein Kreuz, steig nicht herab;</w:t>
      </w:r>
      <w:r>
        <w:br/>
        <w:t>ist's Schmelzersglut, weich ihr nicht aus!</w:t>
      </w:r>
    </w:p>
    <w:p w14:paraId="11077295" w14:textId="77777777" w:rsidR="005546A5" w:rsidRDefault="005546A5" w:rsidP="005546A5">
      <w:r>
        <w:t>4. Blick auch nicht seufzend rechts und links,</w:t>
      </w:r>
      <w:r>
        <w:br/>
        <w:t>scheint er verborgen, irdisch, klein;</w:t>
      </w:r>
      <w:r>
        <w:br/>
        <w:t>auf diesem Platz, den Gott dir gab,</w:t>
      </w:r>
      <w:r>
        <w:br/>
        <w:t>will Er durch dich gepriesen sein.</w:t>
      </w:r>
    </w:p>
    <w:p w14:paraId="65C38802" w14:textId="77777777" w:rsidR="005546A5" w:rsidRDefault="005546A5" w:rsidP="005546A5">
      <w:r>
        <w:t>5. Bedenk's, den Platz, den Gott dir gab,</w:t>
      </w:r>
      <w:r>
        <w:br/>
        <w:t>kann niemand füllen als nur du;</w:t>
      </w:r>
      <w:r>
        <w:br/>
        <w:t>es ist nicht gleich, ob du dort stehst,</w:t>
      </w:r>
      <w:r>
        <w:br/>
        <w:t>denn grade dich braucht Er dazu.</w:t>
      </w:r>
    </w:p>
    <w:p w14:paraId="19459251" w14:textId="77777777" w:rsidR="005546A5" w:rsidRDefault="005546A5" w:rsidP="005546A5">
      <w:r>
        <w:t>6. Nimm täglich ihn aus Gottes Hand,</w:t>
      </w:r>
      <w:r>
        <w:br/>
        <w:t>den Platz, den seine Liebe gab;</w:t>
      </w:r>
      <w:r>
        <w:br/>
        <w:t>was sich an eignen Plänen fand</w:t>
      </w:r>
      <w:r>
        <w:br/>
        <w:t>bei dir noch, senk‘s in Christi Grab!</w:t>
      </w:r>
    </w:p>
    <w:p w14:paraId="1D0ADBE2" w14:textId="77777777" w:rsidR="005546A5" w:rsidRDefault="005546A5" w:rsidP="005546A5">
      <w:r>
        <w:t>7. Brich dir nicht selbst die Krone ab,</w:t>
      </w:r>
      <w:r>
        <w:br/>
        <w:t>sag niemals deinem König: Nein!</w:t>
      </w:r>
      <w:r>
        <w:br/>
        <w:t>Nur auf dem Platz, den Er dir gab,</w:t>
      </w:r>
      <w:r>
        <w:br/>
        <w:t>wird seine ganze Fülle dein.</w:t>
      </w:r>
    </w:p>
    <w:p w14:paraId="44A23841" w14:textId="77777777" w:rsidR="005546A5" w:rsidRDefault="005546A5" w:rsidP="005546A5">
      <w:r>
        <w:t>8. Ja, auf dem Platz, den Er dir gab,</w:t>
      </w:r>
      <w:r>
        <w:br/>
        <w:t>da jauchze du Ihm fröhlich zu,</w:t>
      </w:r>
      <w:r>
        <w:br/>
        <w:t>daß jeder sieht: Sein Wille ist</w:t>
      </w:r>
      <w:r>
        <w:br/>
        <w:t>dir Leben, Herrlichkeit und Ruh.</w:t>
      </w:r>
    </w:p>
    <w:p w14:paraId="1E54F693" w14:textId="77777777" w:rsidR="005546A5" w:rsidRDefault="005546A5" w:rsidP="005546A5">
      <w:r>
        <w:t>9. Sieh, wenn Er kommt, sucht Er auch dich</w:t>
      </w:r>
      <w:r>
        <w:br/>
        <w:t>nicht in der ganzen weiten Welt;</w:t>
      </w:r>
      <w:r>
        <w:br/>
        <w:t>Er sucht dich dort nur sicherlich,</w:t>
      </w:r>
      <w:r>
        <w:br/>
        <w:t>wohin Er selber dich gestellt.</w:t>
      </w:r>
    </w:p>
    <w:p w14:paraId="3C841A87" w14:textId="77777777" w:rsidR="005546A5" w:rsidRDefault="005546A5" w:rsidP="005546A5">
      <w:r>
        <w:t>10. Und dann - o sel‘ger Freudentag!</w:t>
      </w:r>
      <w:r>
        <w:br/>
        <w:t>Wenn Er an deinem Platz dich fand,</w:t>
      </w:r>
      <w:r>
        <w:br/>
        <w:t>versetzt Er dich, gibt dir den Platz</w:t>
      </w:r>
      <w:r>
        <w:br/>
        <w:t>auf einem Thron im Heimatland</w:t>
      </w:r>
    </w:p>
    <w:p w14:paraId="3B215C59" w14:textId="77777777" w:rsidR="005546A5" w:rsidRDefault="005546A5" w:rsidP="005546A5">
      <w:pPr>
        <w:pStyle w:val="berschrift1"/>
      </w:pPr>
      <w:r>
        <w:t>Ein Licht, das leuchten will, muss sich verzehren</w:t>
      </w:r>
    </w:p>
    <w:p w14:paraId="09E0A564" w14:textId="77777777" w:rsidR="005546A5" w:rsidRDefault="005546A5" w:rsidP="005546A5">
      <w:r>
        <w:t>Ein Licht, das leuchten will, muss sich verzehren;</w:t>
      </w:r>
      <w:r>
        <w:br/>
        <w:t>Trost, Licht und Wärme spendend, stirbt es still.</w:t>
      </w:r>
      <w:r>
        <w:br/>
        <w:t>Ein Licht, das leuchten will, kann nichts begehren,</w:t>
      </w:r>
      <w:r>
        <w:br/>
        <w:t>als dort zu stehen, wo's der Meister will.</w:t>
      </w:r>
    </w:p>
    <w:p w14:paraId="0A35A5C1" w14:textId="77777777" w:rsidR="005546A5" w:rsidRDefault="005546A5" w:rsidP="005546A5">
      <w:r>
        <w:lastRenderedPageBreak/>
        <w:t>Ein Licht, das leuchten will, dem muss genügen,</w:t>
      </w:r>
      <w:r>
        <w:br/>
        <w:t>dass man das Licht nicht achtet, nur den Schein.</w:t>
      </w:r>
      <w:r>
        <w:br/>
        <w:t>Ein Licht, das leuchten will, muss sich drein fügen,</w:t>
      </w:r>
      <w:r>
        <w:br/>
        <w:t>für andre Kraft und für sich nichts zu sein.</w:t>
      </w:r>
    </w:p>
    <w:p w14:paraId="472487F9" w14:textId="77777777" w:rsidR="005546A5" w:rsidRDefault="005546A5" w:rsidP="005546A5">
      <w:r>
        <w:t>Ein Licht, das leuchten will, darf auch nicht fragen,</w:t>
      </w:r>
      <w:r>
        <w:br/>
        <w:t>ob's vielen leuchtet oder einem nur.</w:t>
      </w:r>
      <w:r>
        <w:br/>
        <w:t>Ein Licht, das leuchten will, muss Strahlen tragen,</w:t>
      </w:r>
      <w:r>
        <w:br/>
        <w:t>wo man es braucht, da lässt es seine Spur.</w:t>
      </w:r>
    </w:p>
    <w:p w14:paraId="5F813166" w14:textId="77777777" w:rsidR="005546A5" w:rsidRDefault="005546A5" w:rsidP="005546A5">
      <w:r>
        <w:t>Ein Licht, das leuchten will in Meisters Händen,</w:t>
      </w:r>
      <w:r>
        <w:br/>
        <w:t>es ist ja nichts, als nur ein Widerschein;</w:t>
      </w:r>
      <w:r>
        <w:br/>
        <w:t>des ew'gen Lichtes Glanz darf es uns spenden,</w:t>
      </w:r>
      <w:r>
        <w:br/>
        <w:t>ein Licht, das leuchten will für Gott allein.</w:t>
      </w:r>
    </w:p>
    <w:p w14:paraId="43958138" w14:textId="77777777" w:rsidR="005546A5" w:rsidRDefault="005546A5" w:rsidP="005546A5">
      <w:pPr>
        <w:pStyle w:val="berschrift1"/>
      </w:pPr>
      <w:r>
        <w:t>Es ist das ganze Leben</w:t>
      </w:r>
    </w:p>
    <w:p w14:paraId="598B1AE2" w14:textId="77777777" w:rsidR="005546A5" w:rsidRDefault="005546A5" w:rsidP="005546A5">
      <w:r>
        <w:t>Es ist das ganze Leben</w:t>
      </w:r>
      <w:r>
        <w:br/>
        <w:t>für den, der Jesus kennt,</w:t>
      </w:r>
      <w:r>
        <w:br/>
        <w:t>ein stetes, stilles Warten</w:t>
      </w:r>
      <w:r>
        <w:br/>
        <w:t>auf seligen Advent.</w:t>
      </w:r>
    </w:p>
    <w:p w14:paraId="48932C43" w14:textId="77777777" w:rsidR="005546A5" w:rsidRDefault="005546A5" w:rsidP="005546A5">
      <w:r>
        <w:t>Er kommt, heißt unser Glaube,</w:t>
      </w:r>
      <w:r>
        <w:br/>
        <w:t>er kommt, heißt unser Trost,</w:t>
      </w:r>
      <w:r>
        <w:br/>
        <w:t>wir hoffen in der Stille</w:t>
      </w:r>
      <w:r>
        <w:br/>
        <w:t>und wenn das Wetter tost.</w:t>
      </w:r>
    </w:p>
    <w:p w14:paraId="5115F036" w14:textId="77777777" w:rsidR="005546A5" w:rsidRDefault="005546A5" w:rsidP="005546A5">
      <w:r>
        <w:t>Wir schauen auf im Kampfe,</w:t>
      </w:r>
      <w:r>
        <w:br/>
        <w:t>wir seufzen oft im Dienst:</w:t>
      </w:r>
      <w:r>
        <w:br/>
        <w:t>Ach, dass du kämst, Herr Jesu,</w:t>
      </w:r>
      <w:r>
        <w:br/>
        <w:t>ach, dass du bald erschienst!</w:t>
      </w:r>
    </w:p>
    <w:p w14:paraId="10BCCCD2" w14:textId="77777777" w:rsidR="005546A5" w:rsidRDefault="005546A5" w:rsidP="005546A5">
      <w:pPr>
        <w:pStyle w:val="berschrift1"/>
      </w:pPr>
      <w:r>
        <w:t>Es tönt ein Lied von tausend Zungen</w:t>
      </w:r>
    </w:p>
    <w:p w14:paraId="360A4EF5" w14:textId="77777777" w:rsidR="005546A5" w:rsidRDefault="005546A5" w:rsidP="005546A5">
      <w:r>
        <w:t>Es tönt ein Lied von tausend Zungen</w:t>
      </w:r>
      <w:r>
        <w:br/>
        <w:t>gejubelt, durch die Völkerwelt,</w:t>
      </w:r>
      <w:r>
        <w:br/>
        <w:t>ihm, der des Teufels Macht bezwungen</w:t>
      </w:r>
      <w:r>
        <w:br/>
        <w:t>auf Golgatha, als Siegesheld.</w:t>
      </w:r>
    </w:p>
    <w:p w14:paraId="4483EF76" w14:textId="77777777" w:rsidR="005546A5" w:rsidRDefault="005546A5" w:rsidP="005546A5">
      <w:r>
        <w:t>Refrain: Halleluja, Jesus ist nah!</w:t>
      </w:r>
      <w:r>
        <w:br/>
        <w:t>Er nur allein soll König sein,</w:t>
      </w:r>
      <w:r>
        <w:br/>
        <w:t>soll König sein.</w:t>
      </w:r>
    </w:p>
    <w:p w14:paraId="14864F45" w14:textId="77777777" w:rsidR="005546A5" w:rsidRDefault="005546A5" w:rsidP="005546A5">
      <w:r>
        <w:t>In allen Reichen, Sprachen, Zonen,</w:t>
      </w:r>
      <w:r>
        <w:br/>
        <w:t>erklingt das Lied mit Wundermacht,</w:t>
      </w:r>
      <w:r>
        <w:br/>
        <w:t>und die in Todesschatten wohnen,</w:t>
      </w:r>
      <w:r>
        <w:br/>
        <w:t>hat's in das ew'ge Licht gebracht.</w:t>
      </w:r>
    </w:p>
    <w:p w14:paraId="7F9BD5E4" w14:textId="77777777" w:rsidR="005546A5" w:rsidRDefault="005546A5" w:rsidP="005546A5">
      <w:r>
        <w:t>Singt, singt das Lied vom Glauben,</w:t>
      </w:r>
      <w:r>
        <w:br/>
        <w:t>singt, singt das Lied von Jesu Herrlichkeit,</w:t>
      </w:r>
      <w:r>
        <w:br/>
        <w:t>mag auch die Hölle noch so schnauben,</w:t>
      </w:r>
      <w:r>
        <w:br/>
        <w:t>der König kommt, er ist nicht weit.</w:t>
      </w:r>
    </w:p>
    <w:p w14:paraId="18698524" w14:textId="77777777" w:rsidR="005546A5" w:rsidRDefault="005546A5" w:rsidP="005546A5">
      <w:r>
        <w:lastRenderedPageBreak/>
        <w:t>Lasst uns die frohe Botschaft tragen</w:t>
      </w:r>
      <w:r>
        <w:br/>
        <w:t>von Volk zu Volk, von Land zu Land.</w:t>
      </w:r>
      <w:r>
        <w:br/>
        <w:t>Wir wollen unerschrocken sagen,</w:t>
      </w:r>
      <w:r>
        <w:br/>
        <w:t>was unser Herz in Jesu fand.</w:t>
      </w:r>
    </w:p>
    <w:p w14:paraId="4F17313B" w14:textId="77777777" w:rsidR="00FD674E" w:rsidRDefault="00FD674E" w:rsidP="00FD674E">
      <w:pPr>
        <w:pStyle w:val="berschrift1"/>
      </w:pPr>
      <w:r>
        <w:rPr>
          <w:rStyle w:val="screen-reader-text"/>
        </w:rPr>
        <w:t>Fülle der Liebe</w:t>
      </w:r>
    </w:p>
    <w:p w14:paraId="47C880D2" w14:textId="77777777" w:rsidR="00FD674E" w:rsidRDefault="00FD674E" w:rsidP="00FD674E">
      <w:pPr>
        <w:pStyle w:val="StandardWeb"/>
      </w:pPr>
      <w:r>
        <w:t>Fülle der Liebe und Fülle der Freuden,</w:t>
      </w:r>
      <w:r>
        <w:br/>
        <w:t>Fülle des Segens hat Jesus für dich.</w:t>
      </w:r>
      <w:r>
        <w:br/>
        <w:t>Nichts darf vom Strom seiner Gnade dich scheiden.</w:t>
      </w:r>
      <w:r>
        <w:br/>
        <w:t>Tauch in die Fülle, die niemals entwich.</w:t>
      </w:r>
    </w:p>
    <w:p w14:paraId="7202D0B4" w14:textId="77777777" w:rsidR="00FD674E" w:rsidRDefault="00FD674E" w:rsidP="00FD674E">
      <w:pPr>
        <w:pStyle w:val="StandardWeb"/>
      </w:pPr>
      <w:r>
        <w:t>Fülle in ihm! Für die Kraftlosen Stärke,</w:t>
      </w:r>
      <w:r>
        <w:br/>
        <w:t>volles Genüge! Nichts mangelt uns mehr,</w:t>
      </w:r>
      <w:r>
        <w:br/>
        <w:t>wenn wir uns bergen im fertigen Werke</w:t>
      </w:r>
      <w:r>
        <w:br/>
        <w:t>seiner Erlösung, und das ist nicht schwer.</w:t>
      </w:r>
    </w:p>
    <w:p w14:paraId="710D701D" w14:textId="77777777" w:rsidR="00FD674E" w:rsidRDefault="00FD674E" w:rsidP="00FD674E">
      <w:pPr>
        <w:pStyle w:val="StandardWeb"/>
      </w:pPr>
      <w:r>
        <w:t>Glaub’ es, glaub’ es, er nimmt die Hülle</w:t>
      </w:r>
      <w:r>
        <w:br/>
        <w:t>von deinen Augen, bis daß du’s erkannt:</w:t>
      </w:r>
      <w:r>
        <w:br/>
        <w:t>Dir zur Verfügung steht all seine Fülle.</w:t>
      </w:r>
      <w:r>
        <w:br/>
        <w:t>Nimm sie aus Jesu geöffneter Hand!</w:t>
      </w:r>
    </w:p>
    <w:p w14:paraId="4C616302" w14:textId="77777777" w:rsidR="005546A5" w:rsidRDefault="005546A5" w:rsidP="005546A5">
      <w:pPr>
        <w:pStyle w:val="berschrift1"/>
      </w:pPr>
      <w:r>
        <w:t>Herr, beuge mich</w:t>
      </w:r>
    </w:p>
    <w:p w14:paraId="4F20183F" w14:textId="77777777" w:rsidR="005546A5" w:rsidRDefault="005546A5" w:rsidP="005546A5">
      <w:r>
        <w:t>Herr, beuge mich, wie du das Korn, das goldne, beugst im Morgenhauch!</w:t>
      </w:r>
      <w:r>
        <w:br/>
        <w:t>Vor deines heilgen Geistes Weh‘n, da beuge mich in Demut auch.</w:t>
      </w:r>
    </w:p>
    <w:p w14:paraId="1D4EFE88" w14:textId="77777777" w:rsidR="005546A5" w:rsidRDefault="005546A5" w:rsidP="005546A5">
      <w:r>
        <w:t>Und wenn das trotz‘ge Herz sich wehrt, dem Geist zu folgen, wenn er wirkt,</w:t>
      </w:r>
      <w:r>
        <w:br/>
        <w:t>so komm im Feuer, Kraft des Herrn, verbrenne, was sich dir verbirgt!</w:t>
      </w:r>
    </w:p>
    <w:p w14:paraId="7A87727B" w14:textId="77777777" w:rsidR="005546A5" w:rsidRDefault="005546A5" w:rsidP="005546A5">
      <w:r>
        <w:t>Wie sich die Welle vor dem Sturm tief beuget, beuge mich vor dir,</w:t>
      </w:r>
      <w:r>
        <w:br/>
        <w:t>und wie am Ufer sie zerschellt, gib im Zerbrechen Segen mir!</w:t>
      </w:r>
    </w:p>
    <w:p w14:paraId="393FD909" w14:textId="77777777" w:rsidR="005546A5" w:rsidRDefault="005546A5" w:rsidP="005546A5">
      <w:r>
        <w:t>Herr, beuge mich! Wie du den Lauf der Ströme hältst in deiner Hand,</w:t>
      </w:r>
      <w:r>
        <w:br/>
        <w:t>so leite Ströme deiner Kraft dahin, wo jetzt noch dürres Land!</w:t>
      </w:r>
    </w:p>
    <w:p w14:paraId="61760DF4" w14:textId="77777777" w:rsidR="005546A5" w:rsidRDefault="005546A5" w:rsidP="005546A5">
      <w:r>
        <w:t>Wie sich die Rebe beugt und fügt, wie es der Gärtner haben will:</w:t>
      </w:r>
      <w:r>
        <w:br/>
        <w:t>Gib, dass ich nichts mehr suche selbst, nein, dir mich beige froh und still!</w:t>
      </w:r>
    </w:p>
    <w:p w14:paraId="090221C3" w14:textId="77777777" w:rsidR="005546A5" w:rsidRDefault="005546A5" w:rsidP="005546A5">
      <w:r>
        <w:t>Herr, beuge mich! Mach aus dem Ton, der doch zu nichts sonst für dich wert,</w:t>
      </w:r>
      <w:r>
        <w:br/>
        <w:t>ein dir gebräuchliches Gefäß, das dich gebeut, zerbrochen ehrt!</w:t>
      </w:r>
    </w:p>
    <w:p w14:paraId="76B2FDED" w14:textId="7425B3F6" w:rsidR="00FD674E" w:rsidRDefault="00FD674E" w:rsidP="005546A5">
      <w:pPr>
        <w:pStyle w:val="berschrift1"/>
      </w:pPr>
      <w:r>
        <w:rPr>
          <w:rStyle w:val="screen-reader-text"/>
        </w:rPr>
        <w:t>Herr, führe Du die Sache</w:t>
      </w:r>
      <w:r>
        <w:t xml:space="preserve"> </w:t>
      </w:r>
    </w:p>
    <w:p w14:paraId="4BC4528D" w14:textId="77777777" w:rsidR="00FD674E" w:rsidRDefault="00FD674E" w:rsidP="00FD674E">
      <w:pPr>
        <w:pStyle w:val="StandardWeb"/>
      </w:pPr>
      <w:r>
        <w:t>Herr, führe du die Sache meiner Seele,</w:t>
      </w:r>
      <w:r>
        <w:br/>
        <w:t>dann ist um nichts mehr bange deinem Kind,</w:t>
      </w:r>
      <w:r>
        <w:br/>
        <w:t>wenn du mich auch in Mara rasten ließest</w:t>
      </w:r>
      <w:r>
        <w:br/>
        <w:t>und mich vor bittern Wassern stehen hießest,</w:t>
      </w:r>
      <w:r>
        <w:br/>
        <w:t>ich weiß, dass deine Wege Liebe sind,</w:t>
      </w:r>
      <w:r>
        <w:br/>
        <w:t>ich weiß, dass deine Wege Liebe sind.</w:t>
      </w:r>
    </w:p>
    <w:p w14:paraId="459FC2F7" w14:textId="77777777" w:rsidR="00FD674E" w:rsidRDefault="00FD674E" w:rsidP="00FD674E">
      <w:pPr>
        <w:pStyle w:val="StandardWeb"/>
      </w:pPr>
      <w:r>
        <w:lastRenderedPageBreak/>
        <w:t>Ja, führe du die Sache meiner Seele,</w:t>
      </w:r>
      <w:r>
        <w:br/>
        <w:t>sträubt sich mein Ich auch gegen deine Hand,</w:t>
      </w:r>
      <w:r>
        <w:br/>
        <w:t>ach lass es endlich doch am Kreuze sterben,</w:t>
      </w:r>
      <w:r>
        <w:br/>
        <w:t>und jeden Anspruch, jeden Wunsch verderben,</w:t>
      </w:r>
      <w:r>
        <w:br/>
        <w:t>der sich nicht voll und ganz dir zugewandt,</w:t>
      </w:r>
      <w:r>
        <w:br/>
        <w:t>der sich nicht voll und ganz dir zugewandt.</w:t>
      </w:r>
    </w:p>
    <w:p w14:paraId="1D074C1C" w14:textId="77777777" w:rsidR="00FD674E" w:rsidRDefault="00FD674E" w:rsidP="00FD674E">
      <w:pPr>
        <w:pStyle w:val="StandardWeb"/>
      </w:pPr>
      <w:r>
        <w:t>Ich danke dir, dass du auf halbem Wege,</w:t>
      </w:r>
      <w:r>
        <w:br/>
        <w:t>nicht stehen bleibst, nein, dass dein Plan gemacht,</w:t>
      </w:r>
      <w:r>
        <w:br/>
        <w:t>durch wüste Strecken und durch dürre Zeiten</w:t>
      </w:r>
      <w:r>
        <w:br/>
        <w:t>willst du die Seele doch nur zubereiten</w:t>
      </w:r>
      <w:r>
        <w:br/>
        <w:t>fürs Heimatland, wo ihr die Sonne lacht,</w:t>
      </w:r>
      <w:r>
        <w:br/>
        <w:t>fürs Heimatland, wo ihr die Sonne lacht.</w:t>
      </w:r>
    </w:p>
    <w:p w14:paraId="3BFF8180" w14:textId="77777777" w:rsidR="00FD674E" w:rsidRDefault="00FD674E" w:rsidP="00FD674E">
      <w:pPr>
        <w:pStyle w:val="StandardWeb"/>
      </w:pPr>
      <w:r>
        <w:t>O, wie viel Mühe mach ich meinem Hirten</w:t>
      </w:r>
      <w:r>
        <w:br/>
        <w:t>und meinem eignen Herzen wie viel Pein!</w:t>
      </w:r>
      <w:r>
        <w:br/>
        <w:t>Und doch hast nie du die Geduld verloren,</w:t>
      </w:r>
      <w:r>
        <w:br/>
        <w:t>hast solch Geschöpf zum Eigentum erkoren,</w:t>
      </w:r>
      <w:r>
        <w:br/>
        <w:t>ich darf bei dir zu Haus, Herr Jesu, sein,</w:t>
      </w:r>
      <w:r>
        <w:br/>
        <w:t>ich darf bei dir zu Haus, Herr Jesu, sein.</w:t>
      </w:r>
    </w:p>
    <w:p w14:paraId="5417CF3C" w14:textId="77777777" w:rsidR="00FD674E" w:rsidRDefault="00FD674E" w:rsidP="00FD674E">
      <w:pPr>
        <w:pStyle w:val="StandardWeb"/>
      </w:pPr>
      <w:r>
        <w:t>Drum führe du die Sache meiner Seele,</w:t>
      </w:r>
      <w:r>
        <w:br/>
        <w:t>ich lege alles, alles vor dich hin,</w:t>
      </w:r>
      <w:r>
        <w:br/>
        <w:t>ich traue deinem heil’gen, treuen Walten,</w:t>
      </w:r>
      <w:r>
        <w:br/>
        <w:t>ich warte auf dein Wirken und Gestalten</w:t>
      </w:r>
      <w:r>
        <w:br/>
        <w:t>und weiß: wie du es fügst, ist’s mir Gewinn,</w:t>
      </w:r>
      <w:r>
        <w:br/>
        <w:t xml:space="preserve">und weiß: wie du es fügst, ist’s mir Gewinn. </w:t>
      </w:r>
    </w:p>
    <w:p w14:paraId="05458CCE" w14:textId="77777777" w:rsidR="005546A5" w:rsidRDefault="005546A5" w:rsidP="005546A5">
      <w:pPr>
        <w:pStyle w:val="berschrift1"/>
      </w:pPr>
      <w:r>
        <w:t>Hier hast Du meine beiden Hände</w:t>
      </w:r>
    </w:p>
    <w:p w14:paraId="583772E2" w14:textId="77777777" w:rsidR="005546A5" w:rsidRDefault="005546A5" w:rsidP="005546A5">
      <w:r>
        <w:t>Hier hast Du meine beiden Hände,</w:t>
      </w:r>
      <w:r>
        <w:br/>
        <w:t>ich kann ja nichts aus eigner Kraft;</w:t>
      </w:r>
      <w:r>
        <w:br/>
        <w:t>Du weißt den Weg, Du weißt das Ende,</w:t>
      </w:r>
      <w:r>
        <w:br/>
        <w:t>bring Du mich durch die Fremdlingschaft!</w:t>
      </w:r>
    </w:p>
    <w:p w14:paraId="623F2857" w14:textId="77777777" w:rsidR="005546A5" w:rsidRDefault="005546A5" w:rsidP="005546A5">
      <w:r>
        <w:t>Ach, leite mich mit deinen Augen</w:t>
      </w:r>
      <w:r>
        <w:br/>
        <w:t>auf jedem Schritt im dunkeln Tal!</w:t>
      </w:r>
      <w:r>
        <w:br/>
        <w:t>Wie gar nichts meine Kräfte taugen,</w:t>
      </w:r>
      <w:r>
        <w:br/>
        <w:t>ich fühl es täglich tausendmal.</w:t>
      </w:r>
    </w:p>
    <w:p w14:paraId="2BFB8333" w14:textId="77777777" w:rsidR="005546A5" w:rsidRDefault="005546A5" w:rsidP="005546A5">
      <w:r>
        <w:t>Ich müßte ja vor Angst verzagen,</w:t>
      </w:r>
      <w:r>
        <w:br/>
        <w:t>wüßt‘ ich nicht, daß Du mit mir gehst,</w:t>
      </w:r>
      <w:r>
        <w:br/>
        <w:t>daß deine Schultern für mich tragen,</w:t>
      </w:r>
      <w:r>
        <w:br/>
        <w:t>und daß im Kampf Du bei mir stehst.</w:t>
      </w:r>
    </w:p>
    <w:p w14:paraId="6AE4FD16" w14:textId="77777777" w:rsidR="005546A5" w:rsidRDefault="005546A5" w:rsidP="005546A5">
      <w:r>
        <w:t>Ich bitte nur, daß bis zum Ende</w:t>
      </w:r>
      <w:r>
        <w:br/>
        <w:t>Du mich in dein Erbarmen hüllst;</w:t>
      </w:r>
      <w:r>
        <w:br/>
        <w:t>hier hast Du meine beiden Hände:</w:t>
      </w:r>
      <w:r>
        <w:br/>
        <w:t>Nun mache mit mir, was Du willst.</w:t>
      </w:r>
    </w:p>
    <w:p w14:paraId="7DEAFFE4" w14:textId="77777777" w:rsidR="005546A5" w:rsidRDefault="005546A5" w:rsidP="005546A5">
      <w:pPr>
        <w:pStyle w:val="berschrift1"/>
      </w:pPr>
      <w:r>
        <w:t>Ich habe nur ein Leben</w:t>
      </w:r>
    </w:p>
    <w:p w14:paraId="3B67D526" w14:textId="77777777" w:rsidR="005546A5" w:rsidRDefault="005546A5" w:rsidP="005546A5">
      <w:r>
        <w:lastRenderedPageBreak/>
        <w:t>Ich habe nur ein Leben,</w:t>
      </w:r>
      <w:r>
        <w:br/>
        <w:t>und das gehört dem Herrn,</w:t>
      </w:r>
      <w:r>
        <w:br/>
        <w:t>Ihm, der es mir gegeben,</w:t>
      </w:r>
      <w:r>
        <w:br/>
        <w:t>geb ich es froh und gern!</w:t>
      </w:r>
    </w:p>
    <w:p w14:paraId="1968EE72" w14:textId="77777777" w:rsidR="005546A5" w:rsidRDefault="005546A5" w:rsidP="005546A5">
      <w:r>
        <w:t>Er hat es teu'r erworben</w:t>
      </w:r>
      <w:r>
        <w:br/>
        <w:t>mit seinem heilgen Blut,</w:t>
      </w:r>
      <w:r>
        <w:br/>
        <w:t>als Er am Kreuz gestorben</w:t>
      </w:r>
      <w:r>
        <w:br/>
        <w:t>mir armem Knecht zugut.</w:t>
      </w:r>
    </w:p>
    <w:p w14:paraId="69904482" w14:textId="77777777" w:rsidR="005546A5" w:rsidRDefault="005546A5" w:rsidP="005546A5">
      <w:r>
        <w:t>Er hat es sich geheiligt,</w:t>
      </w:r>
      <w:r>
        <w:br/>
        <w:t>gesondert und geweiht,</w:t>
      </w:r>
      <w:r>
        <w:br/>
        <w:t>nun bleibt es unbeteiligt</w:t>
      </w:r>
      <w:r>
        <w:br/>
        <w:t>an Welt und Eitelkeit.</w:t>
      </w:r>
    </w:p>
    <w:p w14:paraId="5EA118CD" w14:textId="77777777" w:rsidR="005546A5" w:rsidRDefault="005546A5" w:rsidP="005546A5">
      <w:r>
        <w:t>Mein Wille ist gestorben,</w:t>
      </w:r>
      <w:r>
        <w:br/>
        <w:t>ich bin nun nicht mehr mein;</w:t>
      </w:r>
      <w:r>
        <w:br/>
        <w:t>Er hat um mich geworben,</w:t>
      </w:r>
      <w:r>
        <w:br/>
        <w:t>ich ward durch Gnade Sein.</w:t>
      </w:r>
    </w:p>
    <w:p w14:paraId="654147B0" w14:textId="77777777" w:rsidR="005546A5" w:rsidRDefault="005546A5" w:rsidP="005546A5">
      <w:r>
        <w:t>Nur ist Er meine Stärke,</w:t>
      </w:r>
      <w:r>
        <w:br/>
        <w:t>und Er ist meine Ruh,</w:t>
      </w:r>
      <w:r>
        <w:br/>
        <w:t>Er steht als Held am Werke,</w:t>
      </w:r>
      <w:r>
        <w:br/>
        <w:t>ich schaue staunend zu.</w:t>
      </w:r>
    </w:p>
    <w:p w14:paraId="14681544" w14:textId="77777777" w:rsidR="005546A5" w:rsidRDefault="005546A5" w:rsidP="005546A5">
      <w:r>
        <w:t>Drum geht auch mein Begehren</w:t>
      </w:r>
      <w:r>
        <w:br/>
        <w:t>mit vollem Ernst dahin,</w:t>
      </w:r>
      <w:r>
        <w:br/>
        <w:t>dass Jesus kommt zu Ehren,</w:t>
      </w:r>
      <w:r>
        <w:br/>
        <w:t>und dass ich nichts mehr bin.</w:t>
      </w:r>
    </w:p>
    <w:p w14:paraId="78047B83" w14:textId="77777777" w:rsidR="005546A5" w:rsidRDefault="005546A5" w:rsidP="005546A5">
      <w:r>
        <w:t>Ich habe nur ein Leben,</w:t>
      </w:r>
      <w:r>
        <w:br/>
        <w:t>und das ist Ihm geweiht,</w:t>
      </w:r>
      <w:r>
        <w:br/>
        <w:t>Er wird Vollendung geben</w:t>
      </w:r>
      <w:r>
        <w:br/>
        <w:t>in seiner Herrlichkeit.</w:t>
      </w:r>
    </w:p>
    <w:p w14:paraId="03F40B8D" w14:textId="77777777" w:rsidR="00FD674E" w:rsidRDefault="00FD674E" w:rsidP="00FD674E">
      <w:pPr>
        <w:pStyle w:val="berschrift1"/>
      </w:pPr>
      <w:r>
        <w:rPr>
          <w:rStyle w:val="screen-reader-text"/>
        </w:rPr>
        <w:t>Näher, noch näher, fest an dein Herz</w:t>
      </w:r>
      <w:r>
        <w:t xml:space="preserve"> </w:t>
      </w:r>
    </w:p>
    <w:p w14:paraId="446BD951" w14:textId="77777777" w:rsidR="00FD674E" w:rsidRDefault="00FD674E" w:rsidP="00FD674E">
      <w:pPr>
        <w:pStyle w:val="StandardWeb"/>
      </w:pPr>
      <w:r>
        <w:t>Näher, noch näher, fest an dein Herz</w:t>
      </w:r>
      <w:r>
        <w:br/>
        <w:t>ziehe mich, Jesu, durch Freude und Schmerz!</w:t>
      </w:r>
      <w:r>
        <w:br/>
        <w:t>Birg mich aus Gnaden in deinem Zelt,</w:t>
      </w:r>
      <w:r>
        <w:br/>
        <w:t>schirme und schütze mich, Heiland der Welt,</w:t>
      </w:r>
      <w:r>
        <w:br/>
        <w:t>schirme und schütze mich, Heiland der Welt.</w:t>
      </w:r>
    </w:p>
    <w:p w14:paraId="787CE1FF" w14:textId="324C775E" w:rsidR="00FD674E" w:rsidRDefault="00FD674E" w:rsidP="00FD674E">
      <w:pPr>
        <w:pStyle w:val="StandardWeb"/>
      </w:pPr>
      <w:r>
        <w:t>Näher, noch näher! Nichts hab ich hier,</w:t>
      </w:r>
      <w:r>
        <w:br/>
        <w:t>nichts was als Opfer, Herr, tauget vor dir;</w:t>
      </w:r>
      <w:r>
        <w:br/>
        <w:t>ach, nur ein sünd</w:t>
      </w:r>
      <w:r w:rsidR="005546A5">
        <w:t>‘</w:t>
      </w:r>
      <w:r>
        <w:t>ges Herze ist mein,</w:t>
      </w:r>
      <w:r>
        <w:br/>
        <w:t>Jesus, mein König, o wasche mich rein!</w:t>
      </w:r>
      <w:r>
        <w:br/>
        <w:t>Jesus, mein König, o wasche mich rein!</w:t>
      </w:r>
    </w:p>
    <w:p w14:paraId="69F6F137" w14:textId="77777777" w:rsidR="00FD674E" w:rsidRDefault="00FD674E" w:rsidP="00FD674E">
      <w:pPr>
        <w:pStyle w:val="StandardWeb"/>
      </w:pPr>
      <w:r>
        <w:t>Näher, noch näher! Ganz in den Tod</w:t>
      </w:r>
      <w:r>
        <w:br/>
        <w:t>gebe ich willig, mein Heiland und Gott,</w:t>
      </w:r>
      <w:r>
        <w:br/>
      </w:r>
      <w:r>
        <w:lastRenderedPageBreak/>
        <w:t>was deinen Segen hemmte in mir:</w:t>
      </w:r>
      <w:r>
        <w:br/>
        <w:t>weltliche Freuden und irdische Zier,</w:t>
      </w:r>
      <w:r>
        <w:br/>
        <w:t>weltliche Freuden und irdische Zier.</w:t>
      </w:r>
    </w:p>
    <w:p w14:paraId="4190B54E" w14:textId="77777777" w:rsidR="00FD674E" w:rsidRDefault="00FD674E" w:rsidP="00FD674E">
      <w:pPr>
        <w:pStyle w:val="StandardWeb"/>
      </w:pPr>
      <w:r>
        <w:t>Näher, noch näher, völliger frei,</w:t>
      </w:r>
      <w:r>
        <w:br/>
        <w:t>bis alles eigene Rühmen vorbei,</w:t>
      </w:r>
      <w:r>
        <w:br/>
        <w:t>bis all mein Leben dein Abglanz ist und du,</w:t>
      </w:r>
      <w:r>
        <w:br/>
        <w:t>Herr Jesu, mein alles mir bist!</w:t>
      </w:r>
      <w:r>
        <w:br/>
        <w:t>Und du, Herr Jesu, mein alles mir bist!</w:t>
      </w:r>
    </w:p>
    <w:p w14:paraId="4B497330" w14:textId="77777777" w:rsidR="00FD674E" w:rsidRDefault="00FD674E" w:rsidP="00FD674E">
      <w:pPr>
        <w:pStyle w:val="berschrift1"/>
      </w:pPr>
      <w:r>
        <w:rPr>
          <w:rStyle w:val="screen-reader-text"/>
        </w:rPr>
        <w:t>Soll ich dir’s sagen, was dir fehlt?</w:t>
      </w:r>
      <w:r>
        <w:t xml:space="preserve"> </w:t>
      </w:r>
    </w:p>
    <w:p w14:paraId="5BD4CE14" w14:textId="77777777" w:rsidR="00FD674E" w:rsidRDefault="00FD674E" w:rsidP="00FD674E">
      <w:pPr>
        <w:pStyle w:val="StandardWeb"/>
      </w:pPr>
      <w:r>
        <w:t>Soll ich dir’s sagen, was dir fehlt?</w:t>
      </w:r>
      <w:r>
        <w:br/>
        <w:t>Dir fehlt ein Arzt für deine Wunden,</w:t>
      </w:r>
      <w:r>
        <w:br/>
        <w:t>damit die Seele kann gesunden,</w:t>
      </w:r>
      <w:r>
        <w:br/>
        <w:t>die tief verborgner Schaden quält.</w:t>
      </w:r>
    </w:p>
    <w:p w14:paraId="0DF2C6B6" w14:textId="77777777" w:rsidR="00FD674E" w:rsidRDefault="00FD674E" w:rsidP="00FD674E">
      <w:pPr>
        <w:pStyle w:val="StandardWeb"/>
      </w:pPr>
      <w:r>
        <w:t>Du brauchst ihn nötig, ihn allein.</w:t>
      </w:r>
      <w:r>
        <w:br/>
        <w:t>Die Brunnen, die die Welt gegraben,</w:t>
      </w:r>
      <w:r>
        <w:br/>
        <w:t>sind löchrig, können dich nicht laben,</w:t>
      </w:r>
      <w:r>
        <w:br/>
        <w:t>ihr trübes Wasser macht nicht rein.</w:t>
      </w:r>
    </w:p>
    <w:p w14:paraId="35BDE7BE" w14:textId="77777777" w:rsidR="00FD674E" w:rsidRDefault="00FD674E" w:rsidP="00FD674E">
      <w:pPr>
        <w:pStyle w:val="StandardWeb"/>
      </w:pPr>
      <w:r>
        <w:t>Du gingst auf eignen Wegen hier</w:t>
      </w:r>
      <w:r>
        <w:br/>
        <w:t>und suchtest deine eigne Ehre,</w:t>
      </w:r>
      <w:r>
        <w:br/>
        <w:t>und dennoch griffst du nur ins Leere,</w:t>
      </w:r>
      <w:r>
        <w:br/>
        <w:t>und neue Not war dein Gewinn.</w:t>
      </w:r>
    </w:p>
    <w:p w14:paraId="517043A2" w14:textId="77777777" w:rsidR="00FD674E" w:rsidRDefault="00FD674E" w:rsidP="00FD674E">
      <w:pPr>
        <w:pStyle w:val="StandardWeb"/>
      </w:pPr>
      <w:r>
        <w:t>Doch wenn du dich zur Quelle kehrst,</w:t>
      </w:r>
      <w:r>
        <w:br/>
        <w:t>wenn du dich Jesu übergeben,</w:t>
      </w:r>
      <w:r>
        <w:br/>
        <w:t>durchströmt er dich mit neuem Leben,</w:t>
      </w:r>
      <w:r>
        <w:br/>
        <w:t>du hast, was immer du begehrst.</w:t>
      </w:r>
    </w:p>
    <w:p w14:paraId="5ADF6EFF" w14:textId="77777777" w:rsidR="00FD674E" w:rsidRDefault="00FD674E" w:rsidP="00FD674E">
      <w:pPr>
        <w:pStyle w:val="StandardWeb"/>
      </w:pPr>
      <w:r>
        <w:t>Statt Kampf und Unrast wird dir Ruh,</w:t>
      </w:r>
      <w:r>
        <w:br/>
        <w:t>und statt der Sorge tiefer Frieden,</w:t>
      </w:r>
      <w:r>
        <w:br/>
        <w:t>und neue Kraft wird dir beschieden,</w:t>
      </w:r>
      <w:r>
        <w:br/>
        <w:t>er deckt all deinen Mangel zu.</w:t>
      </w:r>
    </w:p>
    <w:p w14:paraId="48B221F9" w14:textId="77777777" w:rsidR="00FD674E" w:rsidRDefault="00FD674E" w:rsidP="00FD674E">
      <w:pPr>
        <w:pStyle w:val="StandardWeb"/>
      </w:pPr>
      <w:r>
        <w:t>Der Reichtum, der verborgen liegt</w:t>
      </w:r>
      <w:r>
        <w:br/>
        <w:t>im Herrn, soll ja dein eigen werden,</w:t>
      </w:r>
      <w:r>
        <w:br/>
        <w:t>du wanderst durch den Streit der Erden</w:t>
      </w:r>
      <w:r>
        <w:br/>
        <w:t>als einer, der schon obgesiegt.</w:t>
      </w:r>
    </w:p>
    <w:p w14:paraId="74CE3887" w14:textId="77777777" w:rsidR="00FD674E" w:rsidRDefault="00FD674E" w:rsidP="00FD674E">
      <w:pPr>
        <w:pStyle w:val="StandardWeb"/>
      </w:pPr>
      <w:r>
        <w:t>Dies alles und noch mehr ist dein.</w:t>
      </w:r>
      <w:r>
        <w:br/>
        <w:t>Willst du nicht kommen und es fassen,</w:t>
      </w:r>
      <w:r>
        <w:br/>
        <w:t>um nie es wieder loszulassen?</w:t>
      </w:r>
      <w:r>
        <w:br/>
        <w:t>Willst du nicht endlich glücklich sein?</w:t>
      </w:r>
    </w:p>
    <w:p w14:paraId="68C6111C" w14:textId="498ABF6E" w:rsidR="00FD674E" w:rsidRDefault="00FD674E" w:rsidP="00FD674E">
      <w:pPr>
        <w:pStyle w:val="berschrift1"/>
      </w:pPr>
      <w:r>
        <w:rPr>
          <w:rStyle w:val="screen-reader-text"/>
        </w:rPr>
        <w:t>Weiß ich den Weg auch nicht</w:t>
      </w:r>
      <w:r>
        <w:t xml:space="preserve"> </w:t>
      </w:r>
    </w:p>
    <w:p w14:paraId="57C11FA0" w14:textId="77777777" w:rsidR="00FD674E" w:rsidRDefault="00FD674E" w:rsidP="00FD674E">
      <w:pPr>
        <w:pStyle w:val="StandardWeb"/>
      </w:pPr>
      <w:r>
        <w:lastRenderedPageBreak/>
        <w:t>Weiß ich den Weg auch nicht, du weißt ihn wohl;</w:t>
      </w:r>
      <w:r>
        <w:br/>
        <w:t>das macht die Seele still und friedevoll.</w:t>
      </w:r>
      <w:r>
        <w:br/>
        <w:t>Ist’s doch umsonst, dass ich mich sorgend müh,</w:t>
      </w:r>
      <w:r>
        <w:br/>
        <w:t>dass ängstlich schlägt das Herz, sei’s spät, sei’s früh.</w:t>
      </w:r>
    </w:p>
    <w:p w14:paraId="26E7214E" w14:textId="77777777" w:rsidR="00FD674E" w:rsidRDefault="00FD674E" w:rsidP="00FD674E">
      <w:pPr>
        <w:pStyle w:val="StandardWeb"/>
      </w:pPr>
      <w:r>
        <w:t>Du weißt den Weg ja doch, du weißt die Zeit,</w:t>
      </w:r>
      <w:r>
        <w:br/>
        <w:t>dein Plan ist fertig schon und liegt bereit.</w:t>
      </w:r>
      <w:r>
        <w:br/>
        <w:t>Ich preise dich für deiner Liebe Macht,</w:t>
      </w:r>
      <w:r>
        <w:br/>
        <w:t>ich rühm die Gnade, die mir Heil gebracht.</w:t>
      </w:r>
    </w:p>
    <w:p w14:paraId="0BF5818F" w14:textId="2C8E1247" w:rsidR="00FD674E" w:rsidRDefault="00FD674E" w:rsidP="00FD674E">
      <w:pPr>
        <w:pStyle w:val="StandardWeb"/>
      </w:pPr>
      <w:r>
        <w:t>Du weißt, woher der Wind so stürmisch weht,</w:t>
      </w:r>
      <w:r>
        <w:br/>
        <w:t xml:space="preserve">und du </w:t>
      </w:r>
      <w:r w:rsidR="005546A5">
        <w:t>g</w:t>
      </w:r>
      <w:r>
        <w:t>ebietest ihm, kommst nie zu spät.</w:t>
      </w:r>
      <w:r>
        <w:br/>
        <w:t>Drum wart ich still, dein Wort ist ohne Trug;</w:t>
      </w:r>
      <w:r>
        <w:br/>
        <w:t>du weißt den Weg für mich – das ist genug.</w:t>
      </w:r>
    </w:p>
    <w:p w14:paraId="69A2E3BA" w14:textId="43317D87" w:rsidR="00FD674E" w:rsidRDefault="00FD674E" w:rsidP="00FD674E">
      <w:pPr>
        <w:pStyle w:val="berschrift1"/>
      </w:pPr>
      <w:r>
        <w:rPr>
          <w:rStyle w:val="screen-reader-text"/>
        </w:rPr>
        <w:t>Wenn die wir liebten scheiden</w:t>
      </w:r>
      <w:r>
        <w:t xml:space="preserve"> </w:t>
      </w:r>
    </w:p>
    <w:p w14:paraId="3F2B4773" w14:textId="77777777" w:rsidR="00FD674E" w:rsidRDefault="00FD674E" w:rsidP="00FD674E">
      <w:pPr>
        <w:pStyle w:val="StandardWeb"/>
      </w:pPr>
      <w:r>
        <w:t>Wenn die wir liebten scheiden,</w:t>
      </w:r>
      <w:r>
        <w:br/>
        <w:t>So geht von unserm Herz,</w:t>
      </w:r>
      <w:r>
        <w:br/>
        <w:t>Es läßt sich nimmer meiden,</w:t>
      </w:r>
      <w:r>
        <w:br/>
        <w:t>Ein Stück mit himmelwärts.</w:t>
      </w:r>
    </w:p>
    <w:p w14:paraId="7A60EB2E" w14:textId="77777777" w:rsidR="00FD674E" w:rsidRDefault="00FD674E" w:rsidP="00FD674E">
      <w:pPr>
        <w:pStyle w:val="StandardWeb"/>
      </w:pPr>
      <w:r>
        <w:t>Wenn wir solch Heimwärtsgehen</w:t>
      </w:r>
      <w:r>
        <w:br/>
        <w:t>Zu Jesu oft geschaut,</w:t>
      </w:r>
      <w:r>
        <w:br/>
        <w:t>Wird die Gemeinde droben</w:t>
      </w:r>
      <w:r>
        <w:br/>
        <w:t>Uns mehr und mehr vertraut.</w:t>
      </w:r>
    </w:p>
    <w:p w14:paraId="732B2CD5" w14:textId="77777777" w:rsidR="00FD674E" w:rsidRDefault="00FD674E" w:rsidP="00FD674E">
      <w:pPr>
        <w:pStyle w:val="StandardWeb"/>
      </w:pPr>
      <w:r>
        <w:t>Bis endlich uns die Erde</w:t>
      </w:r>
      <w:r>
        <w:br/>
        <w:t>Nur noch ein fremdes Land,</w:t>
      </w:r>
      <w:r>
        <w:br/>
        <w:t>Weil droben wir viel besser</w:t>
      </w:r>
      <w:r>
        <w:br/>
        <w:t>Als drunten sind bekannt.</w:t>
      </w:r>
    </w:p>
    <w:p w14:paraId="5A63E196" w14:textId="77777777" w:rsidR="00FD674E" w:rsidRDefault="00FD674E" w:rsidP="00FD674E">
      <w:pPr>
        <w:pStyle w:val="StandardWeb"/>
      </w:pPr>
      <w:r>
        <w:t>Und unser Herzverlangen</w:t>
      </w:r>
      <w:r>
        <w:br/>
        <w:t>Nur immer aufwärts steigt,</w:t>
      </w:r>
      <w:r>
        <w:br/>
        <w:t>Bis wir die Kron‘ empfangen</w:t>
      </w:r>
      <w:r>
        <w:br/>
        <w:t>Und sich die Stadt uns zeigt.</w:t>
      </w:r>
    </w:p>
    <w:p w14:paraId="428880E7" w14:textId="77777777" w:rsidR="005546A5" w:rsidRDefault="005546A5" w:rsidP="005546A5">
      <w:pPr>
        <w:pStyle w:val="berschrift1"/>
      </w:pPr>
      <w:r>
        <w:t>Wenn nach der Erde Leid, Arbeit und Pein</w:t>
      </w:r>
    </w:p>
    <w:p w14:paraId="09C5F5AA" w14:textId="77777777" w:rsidR="005546A5" w:rsidRDefault="005546A5" w:rsidP="005546A5">
      <w:r>
        <w:t>Wenn nach der Erde Leid, Arbeit und Pein</w:t>
      </w:r>
      <w:r>
        <w:br/>
        <w:t>ich in die goldenen Gassen zieh ein,</w:t>
      </w:r>
      <w:r>
        <w:br/>
        <w:t>wird nur das Schau'n meines Heilands allein</w:t>
      </w:r>
      <w:r>
        <w:br/>
        <w:t>Grund meiner Freude und Anbetung sein.</w:t>
      </w:r>
    </w:p>
    <w:p w14:paraId="0A6E22C6" w14:textId="77777777" w:rsidR="005546A5" w:rsidRDefault="005546A5" w:rsidP="005546A5">
      <w:r>
        <w:t>Refrain: Das wird allein Herrlichkeit sein,</w:t>
      </w:r>
      <w:r>
        <w:br/>
        <w:t>das wird allein Herrlichkeit sein,</w:t>
      </w:r>
      <w:r>
        <w:br/>
        <w:t>wenn frei von Weh ich sein Angesicht seh!</w:t>
      </w:r>
      <w:r>
        <w:br/>
        <w:t>Wenn frei von Weh ich sein Angesicht seh!</w:t>
      </w:r>
    </w:p>
    <w:p w14:paraId="3E38B942" w14:textId="77777777" w:rsidR="005546A5" w:rsidRDefault="005546A5" w:rsidP="005546A5">
      <w:r>
        <w:t>Wenn dann die Gnade, mit der ich geliebt,</w:t>
      </w:r>
      <w:r>
        <w:br/>
        <w:t>dort eine Wohnung im Himmel mir gibt,</w:t>
      </w:r>
      <w:r>
        <w:br/>
      </w:r>
      <w:r>
        <w:lastRenderedPageBreak/>
        <w:t>wird doch nur Jesus und Jesus allein</w:t>
      </w:r>
      <w:r>
        <w:br/>
        <w:t>Grund meiner Freude und Anbetung sein.</w:t>
      </w:r>
    </w:p>
    <w:p w14:paraId="2127DCB7" w14:textId="77777777" w:rsidR="005546A5" w:rsidRDefault="005546A5" w:rsidP="005546A5">
      <w:r>
        <w:t>Dort vor dem Throne im himmlischen Land</w:t>
      </w:r>
      <w:r>
        <w:br/>
        <w:t>treff ich die Freunde, die hier ich gekannt;</w:t>
      </w:r>
      <w:r>
        <w:br/>
        <w:t>dennoch wird Jesus und Jesus allein</w:t>
      </w:r>
      <w:r>
        <w:br/>
        <w:t>Grund meiner Freude und Anbetung sein.</w:t>
      </w:r>
    </w:p>
    <w:p w14:paraId="78B20BDF" w14:textId="4F0F3707" w:rsidR="00FD674E" w:rsidRDefault="00FD674E" w:rsidP="00FD674E">
      <w:pPr>
        <w:pStyle w:val="berschrift1"/>
        <w:rPr>
          <w:szCs w:val="36"/>
        </w:rPr>
      </w:pPr>
      <w:r w:rsidRPr="00FD674E">
        <w:t>Will mir die Kraft versagen</w:t>
      </w:r>
      <w:r>
        <w:t xml:space="preserve"> </w:t>
      </w:r>
    </w:p>
    <w:p w14:paraId="47D7C7A8" w14:textId="77777777" w:rsidR="00FD674E" w:rsidRDefault="00FD674E" w:rsidP="00FD674E">
      <w:pPr>
        <w:pStyle w:val="StandardWeb"/>
      </w:pPr>
      <w:r>
        <w:t>Will mir die Kraft versagen,</w:t>
      </w:r>
      <w:r>
        <w:br/>
        <w:t>blick ich auf dich,</w:t>
      </w:r>
      <w:r>
        <w:br/>
        <w:t>Du wirst mich heben, tragen,</w:t>
      </w:r>
      <w:r>
        <w:br/>
        <w:t>und rettest mich.</w:t>
      </w:r>
    </w:p>
    <w:p w14:paraId="3C136547" w14:textId="77777777" w:rsidR="00FD674E" w:rsidRDefault="00FD674E" w:rsidP="00FD674E">
      <w:pPr>
        <w:pStyle w:val="StandardWeb"/>
      </w:pPr>
      <w:r>
        <w:t>Du hast Dein Wort verpfändet,</w:t>
      </w:r>
      <w:r>
        <w:br/>
        <w:t>Du wirst es tun,</w:t>
      </w:r>
      <w:r>
        <w:br/>
        <w:t>Dein Leben dran gewendet,</w:t>
      </w:r>
      <w:r>
        <w:br/>
        <w:t>drauf kann ich ruhn.</w:t>
      </w:r>
    </w:p>
    <w:p w14:paraId="4F212830" w14:textId="77777777" w:rsidR="00FD674E" w:rsidRDefault="00FD674E" w:rsidP="00FD674E">
      <w:pPr>
        <w:pStyle w:val="StandardWeb"/>
      </w:pPr>
      <w:r>
        <w:t>Ich laß in Deinen Händen,</w:t>
      </w:r>
      <w:r>
        <w:br/>
        <w:t>was mir zu schwer;</w:t>
      </w:r>
      <w:r>
        <w:br/>
        <w:t>Du wirst’s zum Segen wenden –</w:t>
      </w:r>
      <w:r>
        <w:br/>
        <w:t>was will ich mehr?</w:t>
      </w:r>
    </w:p>
    <w:p w14:paraId="460F99A5" w14:textId="77777777" w:rsidR="00FD674E" w:rsidRDefault="00FD674E" w:rsidP="00FD674E">
      <w:pPr>
        <w:pStyle w:val="StandardWeb"/>
      </w:pPr>
      <w:r>
        <w:t>Du hüllst mein ganzes Leben</w:t>
      </w:r>
      <w:r>
        <w:br/>
        <w:t>in Liebe ein,</w:t>
      </w:r>
      <w:r>
        <w:br/>
        <w:t>wovor sollt‘ ich noch leben</w:t>
      </w:r>
      <w:r>
        <w:br/>
        <w:t>und bange sein?</w:t>
      </w:r>
    </w:p>
    <w:p w14:paraId="5A42B257" w14:textId="77777777" w:rsidR="005546A5" w:rsidRDefault="005546A5" w:rsidP="005546A5">
      <w:pPr>
        <w:pStyle w:val="berschrift1"/>
      </w:pPr>
      <w:r>
        <w:t>Wir haben einen Felsen, der unbeweglich steht</w:t>
      </w:r>
    </w:p>
    <w:p w14:paraId="4BC09D8E" w14:textId="77777777" w:rsidR="005546A5" w:rsidRDefault="005546A5" w:rsidP="005546A5">
      <w:r>
        <w:t>1) Wir haben einen Felsen, der unbeweglich steht.</w:t>
      </w:r>
      <w:r>
        <w:br/>
        <w:t>Wir haben eine Wahrheit, die niemals untergeht.</w:t>
      </w:r>
      <w:r>
        <w:br/>
        <w:t>Wir haben Wehr und Waffen in jedem Kampf und Streit.</w:t>
      </w:r>
      <w:r>
        <w:br/>
        <w:t>Wir haben eine Wolke von Gottes Herrlichkeit.</w:t>
      </w:r>
    </w:p>
    <w:p w14:paraId="37692448" w14:textId="77777777" w:rsidR="005546A5" w:rsidRDefault="005546A5" w:rsidP="005546A5">
      <w:r>
        <w:t>2) Wir haben eine Speise, der Welt hier unbekannt.</w:t>
      </w:r>
      <w:r>
        <w:br/>
        <w:t>Wir haben einen Schatten im heißen Sonnenbrand.</w:t>
      </w:r>
      <w:r>
        <w:br/>
        <w:t>Wir haben eine Quelle, die niemals je versiegt,</w:t>
      </w:r>
      <w:r>
        <w:br/>
        <w:t>wir haben Kraft zum Tragen, die keiner Last erliegt.</w:t>
      </w:r>
    </w:p>
    <w:p w14:paraId="57A1B3E0" w14:textId="77777777" w:rsidR="005546A5" w:rsidRDefault="005546A5" w:rsidP="005546A5">
      <w:r>
        <w:t>3) Wir haben einen Tröster voll heiliger Geduld,</w:t>
      </w:r>
      <w:r>
        <w:br/>
        <w:t>wir haben einen Helfer von liebevoller Huld.</w:t>
      </w:r>
      <w:r>
        <w:br/>
        <w:t>Wir haben eine Freude, die niemand von uns nimmt,</w:t>
      </w:r>
      <w:r>
        <w:br/>
        <w:t>wir haben eine Harfe, vom König selbst gestimmt.</w:t>
      </w:r>
    </w:p>
    <w:p w14:paraId="717E6A6B" w14:textId="77777777" w:rsidR="005546A5" w:rsidRDefault="005546A5" w:rsidP="005546A5">
      <w:r>
        <w:t>4) Wir haben eine Zuflucht in jedem Sturm und Not,</w:t>
      </w:r>
      <w:r>
        <w:br/>
        <w:t>wir haben einen Reichtum, der nie zu schwinden droht.</w:t>
      </w:r>
      <w:r>
        <w:br/>
        <w:t>Wir haben eine Gnade, die alle Morgen neu,</w:t>
      </w:r>
      <w:r>
        <w:br/>
        <w:t>wir haben ein Erbarmen, das mächtig ist und treu.</w:t>
      </w:r>
    </w:p>
    <w:p w14:paraId="19C5871B" w14:textId="77777777" w:rsidR="005546A5" w:rsidRDefault="005546A5" w:rsidP="005546A5">
      <w:r>
        <w:lastRenderedPageBreak/>
        <w:t>5) Wir haben hier die Fülle, seitdem der Heiland kam,</w:t>
      </w:r>
      <w:r>
        <w:br/>
        <w:t>wir haben dort ein Erbe so reich und wundersam.</w:t>
      </w:r>
      <w:r>
        <w:br/>
        <w:t>Wir haben Glück, das leuchtend und unbeschreiblich ist,</w:t>
      </w:r>
      <w:r>
        <w:br/>
        <w:t>wir haben alles, alles in dir, Herr Jesu Christ.</w:t>
      </w:r>
    </w:p>
    <w:p w14:paraId="143C191E" w14:textId="0C7F20DB" w:rsidR="00FD674E" w:rsidRDefault="005546A5" w:rsidP="005546A5">
      <w:pPr>
        <w:pStyle w:val="berschrift1"/>
      </w:pPr>
      <w:r>
        <w:t>Wir tragen den Himmel im Herzen</w:t>
      </w:r>
    </w:p>
    <w:p w14:paraId="0A480DFD" w14:textId="443FA0B1" w:rsidR="00FD674E" w:rsidRDefault="00FD674E" w:rsidP="00FD674E">
      <w:r>
        <w:t>Wir tragen den Himmel im Herzen</w:t>
      </w:r>
      <w:r w:rsidR="005546A5">
        <w:br/>
      </w:r>
      <w:r>
        <w:t>und pilgern zum ewigen Ziel,</w:t>
      </w:r>
      <w:r w:rsidR="005546A5">
        <w:br/>
      </w:r>
      <w:r>
        <w:t>geht’s oft unter Kämpfen und Schmerzen,</w:t>
      </w:r>
      <w:r w:rsidR="005546A5">
        <w:br/>
      </w:r>
      <w:r>
        <w:t>gibt’s dunkler Täler auch viel.</w:t>
      </w:r>
      <w:r w:rsidR="005546A5">
        <w:br/>
      </w:r>
      <w:r>
        <w:t>Als Pilger und Fremde auf Erden,</w:t>
      </w:r>
      <w:r w:rsidR="005546A5">
        <w:br/>
      </w:r>
      <w:r>
        <w:t>nicht heimisch im Weltengebraus,</w:t>
      </w:r>
      <w:r w:rsidR="005546A5">
        <w:br/>
      </w:r>
      <w:r>
        <w:t>verachten wir seine Beschwerden,</w:t>
      </w:r>
      <w:r w:rsidR="005546A5">
        <w:br/>
      </w:r>
      <w:r>
        <w:t>wir sind ja woanders zu Haus.</w:t>
      </w:r>
      <w:r w:rsidR="005546A5">
        <w:br/>
      </w:r>
      <w:r>
        <w:t>Als Pilger und Fremde auf Erden,</w:t>
      </w:r>
      <w:r w:rsidR="005546A5">
        <w:br/>
      </w:r>
      <w:r>
        <w:t>nicht heimisch im Weltengebraus,</w:t>
      </w:r>
      <w:r w:rsidR="005546A5">
        <w:br/>
      </w:r>
      <w:r>
        <w:t>verachten wir seine Beschwerden,</w:t>
      </w:r>
      <w:r w:rsidR="005546A5">
        <w:br/>
      </w:r>
      <w:r>
        <w:t>wir sind ja woanders zu Haus.</w:t>
      </w:r>
    </w:p>
    <w:p w14:paraId="68E43B59" w14:textId="663216C0" w:rsidR="00FD674E" w:rsidRDefault="00FD674E" w:rsidP="00FD674E">
      <w:r>
        <w:t>Wir sind schon zur Ruhe gekommen,</w:t>
      </w:r>
      <w:r w:rsidR="005546A5">
        <w:br/>
      </w:r>
      <w:r>
        <w:t>die Seele ist in ihm gestillt,</w:t>
      </w:r>
      <w:r w:rsidR="005546A5">
        <w:br/>
      </w:r>
      <w:r>
        <w:t>auf Golgatha ist uns entglommen</w:t>
      </w:r>
      <w:r w:rsidR="005546A5">
        <w:br/>
      </w:r>
      <w:r>
        <w:t>das Licht, das die Seele uns füllt.</w:t>
      </w:r>
      <w:r w:rsidR="005546A5">
        <w:br/>
      </w:r>
      <w:r>
        <w:t>Dies Licht kann nicht anders, als strahlen,</w:t>
      </w:r>
      <w:r w:rsidR="005546A5">
        <w:br/>
      </w:r>
      <w:r>
        <w:t>als leuchten, wohin man es trägt,</w:t>
      </w:r>
      <w:r w:rsidR="005546A5">
        <w:br/>
      </w:r>
      <w:r>
        <w:t>sein Widerschein muss sich ja malen</w:t>
      </w:r>
      <w:r w:rsidR="005546A5">
        <w:br/>
      </w:r>
      <w:r>
        <w:t>im Angesicht, wenn man uns frägt.</w:t>
      </w:r>
      <w:r w:rsidR="005546A5">
        <w:br/>
      </w:r>
      <w:r>
        <w:t>Dies Licht kann nicht anders, als strahlen,</w:t>
      </w:r>
      <w:r w:rsidR="005546A5">
        <w:br/>
      </w:r>
      <w:r>
        <w:t>als leuchten, wohin man es trägt,</w:t>
      </w:r>
      <w:r w:rsidR="005546A5">
        <w:br/>
      </w:r>
      <w:r>
        <w:t>sein Widerschein muss sich ja malen</w:t>
      </w:r>
      <w:r w:rsidR="005546A5">
        <w:br/>
      </w:r>
      <w:r>
        <w:t>im Angesicht, wenn man uns frägt.</w:t>
      </w:r>
    </w:p>
    <w:p w14:paraId="37BC7CB4" w14:textId="18EEE74C" w:rsidR="00FD674E" w:rsidRDefault="00FD674E" w:rsidP="00FD674E">
      <w:r>
        <w:t>Wir tragen den Himmel im Herzen,</w:t>
      </w:r>
      <w:r w:rsidR="005546A5">
        <w:br/>
      </w:r>
      <w:r>
        <w:t>das macht uns so glücklich und reich,</w:t>
      </w:r>
      <w:r w:rsidR="005546A5">
        <w:br/>
      </w:r>
      <w:r>
        <w:t>das macht uns trotz Mühsal und Schmerzen</w:t>
      </w:r>
      <w:r w:rsidR="005546A5">
        <w:br/>
      </w:r>
      <w:r>
        <w:t>an Freuden dem Engelheer gleich.</w:t>
      </w:r>
      <w:r w:rsidR="005546A5">
        <w:br/>
      </w:r>
      <w:r>
        <w:t>Wir suchen nichts mehr bei den andern</w:t>
      </w:r>
      <w:r w:rsidR="005546A5">
        <w:br/>
      </w:r>
      <w:r>
        <w:t>und bleiben bei nichts mehr hier steh’n,</w:t>
      </w:r>
      <w:r w:rsidR="005546A5">
        <w:br/>
      </w:r>
      <w:r>
        <w:t>den Himmel im Herzen, so wandern</w:t>
      </w:r>
      <w:r w:rsidR="005546A5">
        <w:br/>
      </w:r>
      <w:r>
        <w:t>wir, bis die Vollendung wir seh’n.</w:t>
      </w:r>
      <w:r w:rsidR="005546A5">
        <w:br/>
      </w:r>
      <w:r>
        <w:t>Wir suchen nichts mehr bei den andern</w:t>
      </w:r>
      <w:r w:rsidR="005546A5">
        <w:br/>
      </w:r>
      <w:r>
        <w:t>und bleiben bei nichts mehr hier steh’n,</w:t>
      </w:r>
      <w:r w:rsidR="005546A5">
        <w:br/>
      </w:r>
      <w:r>
        <w:t>den Himmel im Herzen, so wandern</w:t>
      </w:r>
      <w:r w:rsidR="005546A5">
        <w:br/>
      </w:r>
      <w:r>
        <w:t>wir, bis die Vollendung wir seh’n.</w:t>
      </w:r>
    </w:p>
    <w:p w14:paraId="73C669B3" w14:textId="77777777" w:rsidR="005546A5" w:rsidRDefault="005546A5">
      <w:pPr>
        <w:spacing w:after="0" w:line="240" w:lineRule="auto"/>
        <w:rPr>
          <w:rFonts w:eastAsia="Times New Roman"/>
          <w:b/>
          <w:bCs/>
          <w:color w:val="000000"/>
          <w:kern w:val="36"/>
          <w:sz w:val="36"/>
          <w:szCs w:val="48"/>
          <w:lang w:eastAsia="de-DE"/>
        </w:rPr>
      </w:pPr>
      <w:r>
        <w:br w:type="page"/>
      </w:r>
    </w:p>
    <w:p w14:paraId="1138F8C3" w14:textId="6575D056" w:rsidR="00D5498D" w:rsidRPr="00D5498D" w:rsidRDefault="00D5498D" w:rsidP="00FD674E">
      <w:pPr>
        <w:pStyle w:val="berschrift1"/>
      </w:pPr>
      <w:r w:rsidRPr="00D5498D">
        <w:lastRenderedPageBreak/>
        <w:t>Quellen:</w:t>
      </w:r>
    </w:p>
    <w:p w14:paraId="51ABFFBF" w14:textId="77777777" w:rsidR="00D5498D" w:rsidRPr="00D5498D" w:rsidRDefault="00D5498D" w:rsidP="00FD674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E7F10FC" w14:textId="77777777" w:rsidR="00D5498D" w:rsidRPr="00D5498D" w:rsidRDefault="00D5498D" w:rsidP="00FD674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BB8223" w14:textId="77777777" w:rsidR="00D5498D" w:rsidRPr="00D5498D" w:rsidRDefault="00D5498D" w:rsidP="00FD674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37C7CD0" w14:textId="77777777" w:rsidR="008E63BE" w:rsidRDefault="00D5498D" w:rsidP="00FD674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9CD1A65" w14:textId="77777777" w:rsidR="00D5498D" w:rsidRDefault="008E63BE" w:rsidP="00FD674E">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C7A5E93" w14:textId="77777777" w:rsidR="00082307" w:rsidRPr="00082307" w:rsidRDefault="00082307" w:rsidP="00FD674E">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D8AE4A0" w14:textId="77777777" w:rsidR="00082307" w:rsidRPr="00082307" w:rsidRDefault="00082307" w:rsidP="00FD674E">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471A2F1" w14:textId="77777777" w:rsidR="00082307" w:rsidRPr="00082307" w:rsidRDefault="00082307" w:rsidP="00FD674E">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84E910" w14:textId="77777777" w:rsidR="00082307" w:rsidRPr="00082307" w:rsidRDefault="00082307" w:rsidP="00FD674E">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3EE1222" w14:textId="77777777" w:rsidR="00D5498D" w:rsidRPr="00D5498D" w:rsidRDefault="00D5498D" w:rsidP="00FD674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F3A7DFD" w14:textId="77777777" w:rsidR="008E63BE" w:rsidRDefault="00D5498D" w:rsidP="00FD674E">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200325E" w14:textId="15BEF098" w:rsidR="008E63BE" w:rsidRDefault="008E63BE" w:rsidP="00FD674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674E"/>
    <w:rsid w:val="00082307"/>
    <w:rsid w:val="000C66E5"/>
    <w:rsid w:val="001F54C4"/>
    <w:rsid w:val="0022039F"/>
    <w:rsid w:val="00272484"/>
    <w:rsid w:val="00297F83"/>
    <w:rsid w:val="002E6D11"/>
    <w:rsid w:val="00381C0C"/>
    <w:rsid w:val="00537F59"/>
    <w:rsid w:val="005546A5"/>
    <w:rsid w:val="007166CE"/>
    <w:rsid w:val="007E1779"/>
    <w:rsid w:val="0083667B"/>
    <w:rsid w:val="008D7463"/>
    <w:rsid w:val="008E417E"/>
    <w:rsid w:val="008E63BE"/>
    <w:rsid w:val="00A37D92"/>
    <w:rsid w:val="00A97234"/>
    <w:rsid w:val="00C35859"/>
    <w:rsid w:val="00CC4EAC"/>
    <w:rsid w:val="00D14D4F"/>
    <w:rsid w:val="00D5498D"/>
    <w:rsid w:val="00FD674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BF9A8F"/>
  <w15:chartTrackingRefBased/>
  <w15:docId w15:val="{30531FE3-A07E-4CE3-ACDD-7129F506E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FD674E"/>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FD674E"/>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FD674E"/>
  </w:style>
  <w:style w:type="paragraph" w:styleId="StandardWeb">
    <w:name w:val="Normal (Web)"/>
    <w:basedOn w:val="Standard"/>
    <w:uiPriority w:val="99"/>
    <w:semiHidden/>
    <w:unhideWhenUsed/>
    <w:rsid w:val="00FD674E"/>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FD67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824930482">
      <w:bodyDiv w:val="1"/>
      <w:marLeft w:val="0"/>
      <w:marRight w:val="0"/>
      <w:marTop w:val="0"/>
      <w:marBottom w:val="0"/>
      <w:divBdr>
        <w:top w:val="none" w:sz="0" w:space="0" w:color="auto"/>
        <w:left w:val="none" w:sz="0" w:space="0" w:color="auto"/>
        <w:bottom w:val="none" w:sz="0" w:space="0" w:color="auto"/>
        <w:right w:val="none" w:sz="0" w:space="0" w:color="auto"/>
      </w:divBdr>
      <w:divsChild>
        <w:div w:id="190075338">
          <w:marLeft w:val="0"/>
          <w:marRight w:val="0"/>
          <w:marTop w:val="0"/>
          <w:marBottom w:val="0"/>
          <w:divBdr>
            <w:top w:val="none" w:sz="0" w:space="0" w:color="auto"/>
            <w:left w:val="none" w:sz="0" w:space="0" w:color="auto"/>
            <w:bottom w:val="none" w:sz="0" w:space="0" w:color="auto"/>
            <w:right w:val="none" w:sz="0" w:space="0" w:color="auto"/>
          </w:divBdr>
        </w:div>
        <w:div w:id="1699888896">
          <w:marLeft w:val="0"/>
          <w:marRight w:val="0"/>
          <w:marTop w:val="0"/>
          <w:marBottom w:val="0"/>
          <w:divBdr>
            <w:top w:val="none" w:sz="0" w:space="0" w:color="auto"/>
            <w:left w:val="none" w:sz="0" w:space="0" w:color="auto"/>
            <w:bottom w:val="none" w:sz="0" w:space="0" w:color="auto"/>
            <w:right w:val="none" w:sz="0" w:space="0" w:color="auto"/>
          </w:divBdr>
        </w:div>
      </w:divsChild>
    </w:div>
    <w:div w:id="1989354643">
      <w:bodyDiv w:val="1"/>
      <w:marLeft w:val="0"/>
      <w:marRight w:val="0"/>
      <w:marTop w:val="0"/>
      <w:marBottom w:val="0"/>
      <w:divBdr>
        <w:top w:val="none" w:sz="0" w:space="0" w:color="auto"/>
        <w:left w:val="none" w:sz="0" w:space="0" w:color="auto"/>
        <w:bottom w:val="none" w:sz="0" w:space="0" w:color="auto"/>
        <w:right w:val="none" w:sz="0" w:space="0" w:color="auto"/>
      </w:divBdr>
      <w:divsChild>
        <w:div w:id="1638952029">
          <w:marLeft w:val="0"/>
          <w:marRight w:val="0"/>
          <w:marTop w:val="0"/>
          <w:marBottom w:val="0"/>
          <w:divBdr>
            <w:top w:val="none" w:sz="0" w:space="0" w:color="auto"/>
            <w:left w:val="none" w:sz="0" w:space="0" w:color="auto"/>
            <w:bottom w:val="none" w:sz="0" w:space="0" w:color="auto"/>
            <w:right w:val="none" w:sz="0" w:space="0" w:color="auto"/>
          </w:divBdr>
        </w:div>
        <w:div w:id="1361130432">
          <w:marLeft w:val="0"/>
          <w:marRight w:val="0"/>
          <w:marTop w:val="0"/>
          <w:marBottom w:val="0"/>
          <w:divBdr>
            <w:top w:val="none" w:sz="0" w:space="0" w:color="auto"/>
            <w:left w:val="none" w:sz="0" w:space="0" w:color="auto"/>
            <w:bottom w:val="none" w:sz="0" w:space="0" w:color="auto"/>
            <w:right w:val="none" w:sz="0" w:space="0" w:color="auto"/>
          </w:divBdr>
        </w:div>
        <w:div w:id="1834298066">
          <w:marLeft w:val="0"/>
          <w:marRight w:val="0"/>
          <w:marTop w:val="0"/>
          <w:marBottom w:val="0"/>
          <w:divBdr>
            <w:top w:val="none" w:sz="0" w:space="0" w:color="auto"/>
            <w:left w:val="none" w:sz="0" w:space="0" w:color="auto"/>
            <w:bottom w:val="none" w:sz="0" w:space="0" w:color="auto"/>
            <w:right w:val="none" w:sz="0" w:space="0" w:color="auto"/>
          </w:divBdr>
        </w:div>
        <w:div w:id="1189754694">
          <w:marLeft w:val="0"/>
          <w:marRight w:val="0"/>
          <w:marTop w:val="0"/>
          <w:marBottom w:val="0"/>
          <w:divBdr>
            <w:top w:val="none" w:sz="0" w:space="0" w:color="auto"/>
            <w:left w:val="none" w:sz="0" w:space="0" w:color="auto"/>
            <w:bottom w:val="none" w:sz="0" w:space="0" w:color="auto"/>
            <w:right w:val="none" w:sz="0" w:space="0" w:color="auto"/>
          </w:divBdr>
        </w:div>
        <w:div w:id="101072279">
          <w:marLeft w:val="0"/>
          <w:marRight w:val="0"/>
          <w:marTop w:val="0"/>
          <w:marBottom w:val="0"/>
          <w:divBdr>
            <w:top w:val="none" w:sz="0" w:space="0" w:color="auto"/>
            <w:left w:val="none" w:sz="0" w:space="0" w:color="auto"/>
            <w:bottom w:val="none" w:sz="0" w:space="0" w:color="auto"/>
            <w:right w:val="none" w:sz="0" w:space="0" w:color="auto"/>
          </w:divBdr>
        </w:div>
        <w:div w:id="1706176534">
          <w:marLeft w:val="0"/>
          <w:marRight w:val="0"/>
          <w:marTop w:val="0"/>
          <w:marBottom w:val="0"/>
          <w:divBdr>
            <w:top w:val="none" w:sz="0" w:space="0" w:color="auto"/>
            <w:left w:val="none" w:sz="0" w:space="0" w:color="auto"/>
            <w:bottom w:val="none" w:sz="0" w:space="0" w:color="auto"/>
            <w:right w:val="none" w:sz="0" w:space="0" w:color="auto"/>
          </w:divBdr>
        </w:div>
        <w:div w:id="1602226902">
          <w:marLeft w:val="0"/>
          <w:marRight w:val="0"/>
          <w:marTop w:val="0"/>
          <w:marBottom w:val="0"/>
          <w:divBdr>
            <w:top w:val="none" w:sz="0" w:space="0" w:color="auto"/>
            <w:left w:val="none" w:sz="0" w:space="0" w:color="auto"/>
            <w:bottom w:val="none" w:sz="0" w:space="0" w:color="auto"/>
            <w:right w:val="none" w:sz="0" w:space="0" w:color="auto"/>
          </w:divBdr>
        </w:div>
        <w:div w:id="1019963388">
          <w:marLeft w:val="0"/>
          <w:marRight w:val="0"/>
          <w:marTop w:val="0"/>
          <w:marBottom w:val="0"/>
          <w:divBdr>
            <w:top w:val="none" w:sz="0" w:space="0" w:color="auto"/>
            <w:left w:val="none" w:sz="0" w:space="0" w:color="auto"/>
            <w:bottom w:val="none" w:sz="0" w:space="0" w:color="auto"/>
            <w:right w:val="none" w:sz="0" w:space="0" w:color="auto"/>
          </w:divBdr>
        </w:div>
        <w:div w:id="1425225353">
          <w:marLeft w:val="0"/>
          <w:marRight w:val="0"/>
          <w:marTop w:val="0"/>
          <w:marBottom w:val="0"/>
          <w:divBdr>
            <w:top w:val="none" w:sz="0" w:space="0" w:color="auto"/>
            <w:left w:val="none" w:sz="0" w:space="0" w:color="auto"/>
            <w:bottom w:val="none" w:sz="0" w:space="0" w:color="auto"/>
            <w:right w:val="none" w:sz="0" w:space="0" w:color="auto"/>
          </w:divBdr>
        </w:div>
        <w:div w:id="982344799">
          <w:marLeft w:val="0"/>
          <w:marRight w:val="0"/>
          <w:marTop w:val="0"/>
          <w:marBottom w:val="0"/>
          <w:divBdr>
            <w:top w:val="none" w:sz="0" w:space="0" w:color="auto"/>
            <w:left w:val="none" w:sz="0" w:space="0" w:color="auto"/>
            <w:bottom w:val="none" w:sz="0" w:space="0" w:color="auto"/>
            <w:right w:val="none" w:sz="0" w:space="0" w:color="auto"/>
          </w:divBdr>
        </w:div>
        <w:div w:id="1111243182">
          <w:marLeft w:val="0"/>
          <w:marRight w:val="0"/>
          <w:marTop w:val="0"/>
          <w:marBottom w:val="0"/>
          <w:divBdr>
            <w:top w:val="none" w:sz="0" w:space="0" w:color="auto"/>
            <w:left w:val="none" w:sz="0" w:space="0" w:color="auto"/>
            <w:bottom w:val="none" w:sz="0" w:space="0" w:color="auto"/>
            <w:right w:val="none" w:sz="0" w:space="0" w:color="auto"/>
          </w:divBdr>
        </w:div>
        <w:div w:id="1465153761">
          <w:marLeft w:val="0"/>
          <w:marRight w:val="0"/>
          <w:marTop w:val="0"/>
          <w:marBottom w:val="0"/>
          <w:divBdr>
            <w:top w:val="none" w:sz="0" w:space="0" w:color="auto"/>
            <w:left w:val="none" w:sz="0" w:space="0" w:color="auto"/>
            <w:bottom w:val="none" w:sz="0" w:space="0" w:color="auto"/>
            <w:right w:val="none" w:sz="0" w:space="0" w:color="auto"/>
          </w:divBdr>
        </w:div>
        <w:div w:id="149251383">
          <w:marLeft w:val="0"/>
          <w:marRight w:val="0"/>
          <w:marTop w:val="0"/>
          <w:marBottom w:val="0"/>
          <w:divBdr>
            <w:top w:val="none" w:sz="0" w:space="0" w:color="auto"/>
            <w:left w:val="none" w:sz="0" w:space="0" w:color="auto"/>
            <w:bottom w:val="none" w:sz="0" w:space="0" w:color="auto"/>
            <w:right w:val="none" w:sz="0" w:space="0" w:color="auto"/>
          </w:divBdr>
        </w:div>
        <w:div w:id="556743416">
          <w:marLeft w:val="0"/>
          <w:marRight w:val="0"/>
          <w:marTop w:val="0"/>
          <w:marBottom w:val="0"/>
          <w:divBdr>
            <w:top w:val="none" w:sz="0" w:space="0" w:color="auto"/>
            <w:left w:val="none" w:sz="0" w:space="0" w:color="auto"/>
            <w:bottom w:val="none" w:sz="0" w:space="0" w:color="auto"/>
            <w:right w:val="none" w:sz="0" w:space="0" w:color="auto"/>
          </w:divBdr>
        </w:div>
        <w:div w:id="1263103462">
          <w:marLeft w:val="0"/>
          <w:marRight w:val="0"/>
          <w:marTop w:val="0"/>
          <w:marBottom w:val="0"/>
          <w:divBdr>
            <w:top w:val="none" w:sz="0" w:space="0" w:color="auto"/>
            <w:left w:val="none" w:sz="0" w:space="0" w:color="auto"/>
            <w:bottom w:val="none" w:sz="0" w:space="0" w:color="auto"/>
            <w:right w:val="none" w:sz="0" w:space="0" w:color="auto"/>
          </w:divBdr>
        </w:div>
        <w:div w:id="744569404">
          <w:marLeft w:val="0"/>
          <w:marRight w:val="0"/>
          <w:marTop w:val="0"/>
          <w:marBottom w:val="0"/>
          <w:divBdr>
            <w:top w:val="none" w:sz="0" w:space="0" w:color="auto"/>
            <w:left w:val="none" w:sz="0" w:space="0" w:color="auto"/>
            <w:bottom w:val="none" w:sz="0" w:space="0" w:color="auto"/>
            <w:right w:val="none" w:sz="0" w:space="0" w:color="auto"/>
          </w:divBdr>
        </w:div>
        <w:div w:id="927419583">
          <w:marLeft w:val="0"/>
          <w:marRight w:val="0"/>
          <w:marTop w:val="0"/>
          <w:marBottom w:val="0"/>
          <w:divBdr>
            <w:top w:val="none" w:sz="0" w:space="0" w:color="auto"/>
            <w:left w:val="none" w:sz="0" w:space="0" w:color="auto"/>
            <w:bottom w:val="none" w:sz="0" w:space="0" w:color="auto"/>
            <w:right w:val="none" w:sz="0" w:space="0" w:color="auto"/>
          </w:divBdr>
        </w:div>
        <w:div w:id="1302346490">
          <w:marLeft w:val="0"/>
          <w:marRight w:val="0"/>
          <w:marTop w:val="0"/>
          <w:marBottom w:val="0"/>
          <w:divBdr>
            <w:top w:val="none" w:sz="0" w:space="0" w:color="auto"/>
            <w:left w:val="none" w:sz="0" w:space="0" w:color="auto"/>
            <w:bottom w:val="none" w:sz="0" w:space="0" w:color="auto"/>
            <w:right w:val="none" w:sz="0" w:space="0" w:color="auto"/>
          </w:divBdr>
        </w:div>
        <w:div w:id="806239255">
          <w:marLeft w:val="0"/>
          <w:marRight w:val="0"/>
          <w:marTop w:val="0"/>
          <w:marBottom w:val="0"/>
          <w:divBdr>
            <w:top w:val="none" w:sz="0" w:space="0" w:color="auto"/>
            <w:left w:val="none" w:sz="0" w:space="0" w:color="auto"/>
            <w:bottom w:val="none" w:sz="0" w:space="0" w:color="auto"/>
            <w:right w:val="none" w:sz="0" w:space="0" w:color="auto"/>
          </w:divBdr>
        </w:div>
        <w:div w:id="13588904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2742</Words>
  <Characters>17278</Characters>
  <Application>Microsoft Office Word</Application>
  <DocSecurity>0</DocSecurity>
  <Lines>143</Lines>
  <Paragraphs>39</Paragraphs>
  <ScaleCrop>false</ScaleCrop>
  <HeadingPairs>
    <vt:vector size="4" baseType="variant">
      <vt:variant>
        <vt:lpstr>Titel</vt:lpstr>
      </vt:variant>
      <vt:variant>
        <vt:i4>1</vt:i4>
      </vt:variant>
      <vt:variant>
        <vt:lpstr>Überschriften</vt:lpstr>
      </vt:variant>
      <vt:variant>
        <vt:i4>15</vt:i4>
      </vt:variant>
    </vt:vector>
  </HeadingPairs>
  <TitlesOfParts>
    <vt:vector size="16" baseType="lpstr">
      <vt:lpstr/>
      <vt:lpstr>Hedwig von Redern - Lieder</vt:lpstr>
      <vt:lpstr>Vorwort</vt:lpstr>
      <vt:lpstr>Ach nein, das ist kein Sterben</vt:lpstr>
      <vt:lpstr>An dem Fuß des Kreuzesstammes </vt:lpstr>
      <vt:lpstr>Den Schlüssel zum Herzen </vt:lpstr>
      <vt:lpstr>Der Herr, dem nichts unmöglich </vt:lpstr>
      <vt:lpstr>Fülle der Liebe</vt:lpstr>
      <vt:lpstr>Herr, führe Du die Sache </vt:lpstr>
      <vt:lpstr>Näher, noch näher, fest an dein Herz </vt:lpstr>
      <vt:lpstr>Soll ich dir’s sagen, was dir fehlt? </vt:lpstr>
      <vt:lpstr>Weiß ich den Weg auch nicht </vt:lpstr>
      <vt:lpstr>Wenn die wir liebten scheiden </vt:lpstr>
      <vt:lpstr>Will mir die Kraft versagen </vt:lpstr>
      <vt:lpstr>Es ist das ganze Leben</vt:lpstr>
      <vt:lpstr>Quellen:</vt:lpstr>
    </vt:vector>
  </TitlesOfParts>
  <LinksUpToDate>false</LinksUpToDate>
  <CharactersWithSpaces>19981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2020-11-15T11:54:00Z</dcterms:created>
  <dcterms:modified xsi:type="dcterms:W3CDTF">2020-11-16T13:46:00Z</dcterms:modified>
  <dc:title>Lieder</dc:title>
  <dc:creator>Redern, Hedwig von</dc:creator>
  <dc:language>de</dc:language>
</cp:coreProperties>
</file>